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06106" w14:textId="48B4AD85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Pr="00C21A4E">
        <w:rPr>
          <w:bCs/>
          <w:iCs/>
          <w:sz w:val="24"/>
        </w:rPr>
        <w:t xml:space="preserve"> do SWZ </w:t>
      </w:r>
    </w:p>
    <w:p w14:paraId="3E71335E" w14:textId="77777777" w:rsidR="00E95DE6" w:rsidRDefault="00E95DE6" w:rsidP="00EC69F0"/>
    <w:p w14:paraId="418228E5" w14:textId="049E0D4F" w:rsidR="00EC69F0" w:rsidRDefault="00EC69F0" w:rsidP="00EC69F0">
      <w:r>
        <w:t>...............................................................</w:t>
      </w:r>
      <w:r w:rsidR="00F44566">
        <w:t>.........</w:t>
      </w:r>
    </w:p>
    <w:p w14:paraId="74A1A4C4" w14:textId="77777777" w:rsidR="00E95DE6" w:rsidRDefault="00E95DE6" w:rsidP="00EC69F0"/>
    <w:p w14:paraId="58E65BA7" w14:textId="40B180A9" w:rsidR="00F44566" w:rsidRDefault="00F44566" w:rsidP="00EC69F0">
      <w:r>
        <w:t>........................................................................</w:t>
      </w:r>
    </w:p>
    <w:p w14:paraId="18B28879" w14:textId="5E91BC0B" w:rsidR="00EC69F0" w:rsidRPr="00F44566" w:rsidRDefault="00EC69F0" w:rsidP="00F44566">
      <w:pPr>
        <w:ind w:right="5526"/>
        <w:jc w:val="center"/>
        <w:rPr>
          <w:i/>
          <w:iCs/>
          <w:sz w:val="16"/>
          <w:szCs w:val="16"/>
        </w:rPr>
      </w:pPr>
      <w:r w:rsidRPr="00F44566">
        <w:rPr>
          <w:i/>
          <w:iCs/>
          <w:sz w:val="16"/>
          <w:szCs w:val="16"/>
        </w:rPr>
        <w:t>pełna nazwa i adres wykonawcy lub wykonawców ubiegających się</w:t>
      </w:r>
      <w:r w:rsidR="00F44566">
        <w:rPr>
          <w:i/>
          <w:iCs/>
          <w:sz w:val="16"/>
          <w:szCs w:val="16"/>
        </w:rPr>
        <w:t xml:space="preserve"> </w:t>
      </w:r>
      <w:r w:rsidRPr="00F44566">
        <w:rPr>
          <w:i/>
          <w:iCs/>
          <w:sz w:val="16"/>
          <w:szCs w:val="16"/>
        </w:rPr>
        <w:t>wspólnie o udzielenie zamówienia</w:t>
      </w:r>
    </w:p>
    <w:p w14:paraId="58CDBB97" w14:textId="1D492BEE" w:rsidR="0096375B" w:rsidRPr="00F44566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F44566">
        <w:rPr>
          <w:sz w:val="28"/>
        </w:rPr>
        <w:t xml:space="preserve">Państwowe  Gospodarstwo  Leśne </w:t>
      </w:r>
    </w:p>
    <w:p w14:paraId="67A27D53" w14:textId="77777777" w:rsidR="0096375B" w:rsidRPr="00F44566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F44566">
        <w:rPr>
          <w:sz w:val="28"/>
        </w:rPr>
        <w:t xml:space="preserve">Lasy  Państwowe </w:t>
      </w:r>
    </w:p>
    <w:p w14:paraId="5FAEC173" w14:textId="6BF9010F" w:rsidR="0096375B" w:rsidRPr="00F44566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F44566">
        <w:rPr>
          <w:sz w:val="28"/>
        </w:rPr>
        <w:t xml:space="preserve">Nadleśnictwo  </w:t>
      </w:r>
      <w:r w:rsidR="00527912">
        <w:rPr>
          <w:sz w:val="28"/>
        </w:rPr>
        <w:t>Andrychów</w:t>
      </w:r>
    </w:p>
    <w:p w14:paraId="4E4052FC" w14:textId="53FE4A90" w:rsidR="0096375B" w:rsidRPr="00F44566" w:rsidRDefault="0096375B" w:rsidP="00C21A4E">
      <w:pPr>
        <w:pStyle w:val="Tytu"/>
        <w:spacing w:line="240" w:lineRule="auto"/>
        <w:ind w:firstLine="5103"/>
        <w:jc w:val="left"/>
        <w:rPr>
          <w:sz w:val="32"/>
        </w:rPr>
      </w:pPr>
      <w:r w:rsidRPr="00F44566">
        <w:rPr>
          <w:sz w:val="28"/>
        </w:rPr>
        <w:t xml:space="preserve">ul. </w:t>
      </w:r>
      <w:r w:rsidR="00527912">
        <w:rPr>
          <w:sz w:val="28"/>
        </w:rPr>
        <w:t>Słowackiego 2e</w:t>
      </w:r>
    </w:p>
    <w:p w14:paraId="14BC7134" w14:textId="17A6DDAF" w:rsidR="0096375B" w:rsidRPr="00F44566" w:rsidRDefault="00527912" w:rsidP="00C21A4E">
      <w:pPr>
        <w:pStyle w:val="Tytu"/>
        <w:spacing w:line="240" w:lineRule="auto"/>
        <w:ind w:firstLine="5103"/>
        <w:jc w:val="left"/>
        <w:rPr>
          <w:b w:val="0"/>
          <w:sz w:val="32"/>
        </w:rPr>
      </w:pPr>
      <w:r>
        <w:rPr>
          <w:sz w:val="28"/>
          <w:szCs w:val="28"/>
        </w:rPr>
        <w:t>34-120  Andrychów</w:t>
      </w:r>
    </w:p>
    <w:p w14:paraId="1C4FA1B3" w14:textId="2632C3D1" w:rsidR="0096375B" w:rsidRPr="00F44566" w:rsidRDefault="0096375B" w:rsidP="00C21A4E">
      <w:pPr>
        <w:ind w:firstLine="5103"/>
        <w:rPr>
          <w:b/>
          <w:sz w:val="28"/>
        </w:rPr>
      </w:pPr>
      <w:r w:rsidRPr="00F44566">
        <w:rPr>
          <w:b/>
          <w:sz w:val="28"/>
        </w:rPr>
        <w:t xml:space="preserve">woj. </w:t>
      </w:r>
      <w:r w:rsidR="00527912">
        <w:rPr>
          <w:b/>
          <w:sz w:val="28"/>
        </w:rPr>
        <w:t>małopolskie</w:t>
      </w:r>
    </w:p>
    <w:p w14:paraId="35FB0048" w14:textId="439F7F64" w:rsidR="00B762BB" w:rsidRPr="00F44566" w:rsidRDefault="00B762BB" w:rsidP="00C21A4E">
      <w:pPr>
        <w:ind w:firstLine="5103"/>
        <w:rPr>
          <w:b/>
          <w:sz w:val="2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1A441E85" w14:textId="77777777" w:rsidR="00F44566" w:rsidRDefault="00F44566" w:rsidP="0096375B">
      <w:pPr>
        <w:rPr>
          <w:szCs w:val="24"/>
        </w:rPr>
      </w:pPr>
    </w:p>
    <w:p w14:paraId="60529C8D" w14:textId="7530625A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…………………….…………………………………….................</w:t>
      </w:r>
    </w:p>
    <w:p w14:paraId="4764BF49" w14:textId="77777777" w:rsidR="00EC69F0" w:rsidRDefault="00EC69F0" w:rsidP="0096375B">
      <w:pPr>
        <w:rPr>
          <w:sz w:val="24"/>
          <w:szCs w:val="24"/>
        </w:rPr>
      </w:pPr>
    </w:p>
    <w:p w14:paraId="5C4CA4E3" w14:textId="36CF3D05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3AA471DA" w14:textId="77777777" w:rsidR="00EC69F0" w:rsidRDefault="00EC69F0" w:rsidP="0096375B">
      <w:pPr>
        <w:rPr>
          <w:sz w:val="24"/>
          <w:szCs w:val="24"/>
        </w:rPr>
      </w:pPr>
    </w:p>
    <w:p w14:paraId="035E863D" w14:textId="5C3A10D4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0F89AA90" w:rsidR="0096375B" w:rsidRPr="00CB683C" w:rsidRDefault="0096375B" w:rsidP="00EC69F0">
      <w:pPr>
        <w:ind w:right="-2"/>
        <w:jc w:val="center"/>
        <w:rPr>
          <w:szCs w:val="24"/>
        </w:rPr>
      </w:pPr>
      <w:r w:rsidRPr="00F44566">
        <w:rPr>
          <w:i/>
        </w:rPr>
        <w:t xml:space="preserve">(pełna nazwa wykonawcy </w:t>
      </w:r>
      <w:r w:rsidR="00EC69F0" w:rsidRPr="00F44566">
        <w:rPr>
          <w:i/>
        </w:rPr>
        <w:t>lub wykonawców ubiegających się wspólnie o udzielenie zamówienia</w:t>
      </w:r>
      <w:r w:rsidRPr="00F44566">
        <w:rPr>
          <w:sz w:val="18"/>
          <w:szCs w:val="22"/>
        </w:rPr>
        <w:t>)</w:t>
      </w:r>
    </w:p>
    <w:p w14:paraId="39009936" w14:textId="77777777" w:rsidR="00EC69F0" w:rsidRDefault="00EC69F0" w:rsidP="0096375B">
      <w:pPr>
        <w:rPr>
          <w:sz w:val="24"/>
          <w:szCs w:val="24"/>
        </w:rPr>
      </w:pPr>
    </w:p>
    <w:p w14:paraId="18BBE909" w14:textId="2F610B70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1268264C" w:rsidR="0096375B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="00EC69F0">
        <w:rPr>
          <w:i/>
          <w:szCs w:val="24"/>
        </w:rPr>
        <w:t xml:space="preserve"> lub adresy </w:t>
      </w:r>
      <w:r w:rsidR="00EC69F0" w:rsidRPr="00EC69F0">
        <w:rPr>
          <w:i/>
          <w:sz w:val="22"/>
          <w:szCs w:val="22"/>
        </w:rPr>
        <w:t>wykonawców ubiegających się wspólnie o udzielenie zamówienia</w:t>
      </w:r>
      <w:r w:rsidRPr="00CB683C">
        <w:rPr>
          <w:szCs w:val="24"/>
        </w:rPr>
        <w:t>)</w:t>
      </w:r>
    </w:p>
    <w:p w14:paraId="4091DCC5" w14:textId="77777777" w:rsidR="00EC69F0" w:rsidRPr="00CB683C" w:rsidRDefault="00EC69F0" w:rsidP="0096375B">
      <w:pPr>
        <w:jc w:val="center"/>
        <w:rPr>
          <w:szCs w:val="24"/>
        </w:rPr>
      </w:pPr>
    </w:p>
    <w:p w14:paraId="044CCA89" w14:textId="77777777" w:rsidR="0096375B" w:rsidRPr="006D06D4" w:rsidRDefault="0096375B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EC69F0" w:rsidRPr="00C21A4E" w14:paraId="5F39DE8C" w14:textId="77777777" w:rsidTr="00EC69F0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56BB064D" w:rsidR="00EC69F0" w:rsidRPr="00C21A4E" w:rsidRDefault="00EC69F0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EC69F0" w:rsidRPr="00C21A4E" w:rsidRDefault="00EC69F0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4A1B8005" w14:textId="77777777" w:rsidR="0096375B" w:rsidRPr="006D06D4" w:rsidRDefault="0096375B" w:rsidP="0096375B">
      <w:pPr>
        <w:rPr>
          <w:szCs w:val="24"/>
        </w:rPr>
      </w:pPr>
    </w:p>
    <w:p w14:paraId="1C0B0D85" w14:textId="4491AF56" w:rsidR="0096375B" w:rsidRPr="00EC6E40" w:rsidRDefault="0096375B" w:rsidP="0096375B">
      <w:pPr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  <w:r w:rsidR="00946B50">
        <w:rPr>
          <w:b/>
          <w:sz w:val="24"/>
          <w:szCs w:val="24"/>
          <w:lang w:val="en-US"/>
        </w:rPr>
        <w:tab/>
      </w:r>
      <w:proofErr w:type="spellStart"/>
      <w:r w:rsidRPr="00EC6E40">
        <w:rPr>
          <w:b/>
          <w:sz w:val="24"/>
          <w:szCs w:val="24"/>
          <w:lang w:val="en-US"/>
        </w:rPr>
        <w:t>Adres</w:t>
      </w:r>
      <w:proofErr w:type="spellEnd"/>
      <w:r w:rsidRPr="00EC6E40">
        <w:rPr>
          <w:b/>
          <w:sz w:val="24"/>
          <w:szCs w:val="24"/>
          <w:lang w:val="en-US"/>
        </w:rPr>
        <w:t xml:space="preserve"> e-mail:  </w:t>
      </w:r>
      <w:r w:rsidRPr="00EC6E40">
        <w:rPr>
          <w:sz w:val="24"/>
          <w:szCs w:val="24"/>
          <w:lang w:val="en-US"/>
        </w:rPr>
        <w:t xml:space="preserve">....................................................... </w:t>
      </w:r>
    </w:p>
    <w:p w14:paraId="6F1268A7" w14:textId="30D7ADF3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52B13C1F" w14:textId="1F564FAC" w:rsidR="00EC69F0" w:rsidRPr="00B43686" w:rsidRDefault="00EC69F0" w:rsidP="00946B50">
      <w:pPr>
        <w:autoSpaceDE w:val="0"/>
        <w:autoSpaceDN w:val="0"/>
        <w:adjustRightInd w:val="0"/>
        <w:ind w:firstLine="567"/>
        <w:jc w:val="both"/>
        <w:rPr>
          <w:b/>
          <w:i/>
          <w:sz w:val="36"/>
          <w:szCs w:val="32"/>
        </w:rPr>
      </w:pPr>
      <w:r>
        <w:rPr>
          <w:sz w:val="24"/>
          <w:szCs w:val="24"/>
        </w:rPr>
        <w:t xml:space="preserve">Składając ofertę w postępowaniu </w:t>
      </w:r>
      <w:r w:rsidR="00F44566">
        <w:rPr>
          <w:sz w:val="24"/>
          <w:szCs w:val="24"/>
        </w:rPr>
        <w:t xml:space="preserve">o udzielenie zamówienia publicznego </w:t>
      </w:r>
      <w:r>
        <w:rPr>
          <w:sz w:val="24"/>
          <w:szCs w:val="24"/>
        </w:rPr>
        <w:t xml:space="preserve">prowadzonym </w:t>
      </w:r>
      <w:r w:rsidR="00F44566">
        <w:rPr>
          <w:sz w:val="24"/>
          <w:szCs w:val="24"/>
        </w:rPr>
        <w:t xml:space="preserve">zgodnie z przepisami </w:t>
      </w:r>
      <w:r w:rsidR="00F44566" w:rsidRPr="005C325C">
        <w:rPr>
          <w:sz w:val="24"/>
          <w:szCs w:val="24"/>
          <w:lang w:eastAsia="en-US"/>
        </w:rPr>
        <w:t xml:space="preserve">ustawy z 11 września 2019 r. –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 w:rsidRPr="005C325C">
        <w:rPr>
          <w:sz w:val="24"/>
          <w:szCs w:val="24"/>
          <w:lang w:eastAsia="en-US"/>
        </w:rPr>
        <w:t xml:space="preserve"> (</w:t>
      </w:r>
      <w:r w:rsidR="00F44566">
        <w:rPr>
          <w:sz w:val="24"/>
          <w:szCs w:val="24"/>
          <w:lang w:eastAsia="en-US"/>
        </w:rPr>
        <w:t xml:space="preserve">tekst jedn. </w:t>
      </w:r>
      <w:r w:rsidR="00F44566" w:rsidRPr="005C325C">
        <w:rPr>
          <w:sz w:val="24"/>
          <w:szCs w:val="24"/>
          <w:lang w:eastAsia="en-US"/>
        </w:rPr>
        <w:t>Dz.U. z</w:t>
      </w:r>
      <w:r w:rsidR="00EB4644">
        <w:rPr>
          <w:sz w:val="24"/>
          <w:szCs w:val="24"/>
          <w:lang w:eastAsia="en-US"/>
        </w:rPr>
        <w:t> </w:t>
      </w:r>
      <w:r w:rsidR="00F44566" w:rsidRPr="005C325C">
        <w:rPr>
          <w:sz w:val="24"/>
          <w:szCs w:val="24"/>
          <w:lang w:eastAsia="en-US"/>
        </w:rPr>
        <w:t>20</w:t>
      </w:r>
      <w:r w:rsidR="00323B0F">
        <w:rPr>
          <w:sz w:val="24"/>
          <w:szCs w:val="24"/>
          <w:lang w:eastAsia="en-US"/>
        </w:rPr>
        <w:t>23</w:t>
      </w:r>
      <w:r w:rsidR="00F44566" w:rsidRPr="005C325C">
        <w:rPr>
          <w:sz w:val="24"/>
          <w:szCs w:val="24"/>
          <w:lang w:eastAsia="en-US"/>
        </w:rPr>
        <w:t xml:space="preserve"> r. poz. </w:t>
      </w:r>
      <w:r w:rsidR="00323B0F">
        <w:rPr>
          <w:sz w:val="24"/>
          <w:szCs w:val="24"/>
          <w:lang w:eastAsia="en-US"/>
        </w:rPr>
        <w:t>1605</w:t>
      </w:r>
      <w:r w:rsidR="00375627">
        <w:rPr>
          <w:sz w:val="24"/>
          <w:szCs w:val="24"/>
          <w:lang w:eastAsia="en-US"/>
        </w:rPr>
        <w:t xml:space="preserve"> ze zmian.</w:t>
      </w:r>
      <w:r w:rsidR="00F44566" w:rsidRPr="005C325C">
        <w:rPr>
          <w:sz w:val="24"/>
          <w:szCs w:val="24"/>
          <w:lang w:eastAsia="en-US"/>
        </w:rPr>
        <w:t>)</w:t>
      </w:r>
      <w:r w:rsidR="00F44566">
        <w:rPr>
          <w:sz w:val="24"/>
          <w:szCs w:val="24"/>
          <w:lang w:eastAsia="en-US"/>
        </w:rPr>
        <w:t>,</w:t>
      </w:r>
      <w:r w:rsidR="00F44566" w:rsidRPr="005C325C">
        <w:rPr>
          <w:sz w:val="24"/>
          <w:szCs w:val="24"/>
          <w:lang w:eastAsia="en-US"/>
        </w:rPr>
        <w:t xml:space="preserve"> zwanej dalej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>
        <w:rPr>
          <w:i/>
          <w:iCs/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 xml:space="preserve">w trybie podstawowym </w:t>
      </w:r>
      <w:r w:rsidRPr="0017446C">
        <w:rPr>
          <w:sz w:val="24"/>
          <w:szCs w:val="24"/>
        </w:rPr>
        <w:t xml:space="preserve">bez negocjacji (Znak sprawy </w:t>
      </w:r>
      <w:r w:rsidR="0017446C" w:rsidRPr="0017446C">
        <w:rPr>
          <w:b/>
          <w:bCs/>
          <w:sz w:val="24"/>
          <w:szCs w:val="24"/>
        </w:rPr>
        <w:t>SA.270.1</w:t>
      </w:r>
      <w:r w:rsidR="00D57357">
        <w:rPr>
          <w:b/>
          <w:bCs/>
          <w:sz w:val="24"/>
          <w:szCs w:val="24"/>
        </w:rPr>
        <w:t>2.2024</w:t>
      </w:r>
      <w:r w:rsidRPr="0017446C">
        <w:rPr>
          <w:sz w:val="24"/>
          <w:szCs w:val="24"/>
        </w:rPr>
        <w:t xml:space="preserve">) na </w:t>
      </w:r>
      <w:r w:rsidR="00375627" w:rsidRPr="0017446C">
        <w:rPr>
          <w:sz w:val="24"/>
          <w:szCs w:val="24"/>
        </w:rPr>
        <w:t xml:space="preserve">usługi </w:t>
      </w:r>
      <w:r w:rsidR="0017446C">
        <w:rPr>
          <w:sz w:val="24"/>
          <w:szCs w:val="24"/>
        </w:rPr>
        <w:t xml:space="preserve">pn. </w:t>
      </w:r>
      <w:r w:rsidR="0017446C" w:rsidRPr="0017446C">
        <w:rPr>
          <w:b/>
          <w:i/>
          <w:sz w:val="24"/>
          <w:szCs w:val="24"/>
        </w:rPr>
        <w:t>W</w:t>
      </w:r>
      <w:r w:rsidR="0017446C">
        <w:rPr>
          <w:b/>
          <w:i/>
          <w:sz w:val="24"/>
          <w:szCs w:val="24"/>
        </w:rPr>
        <w:t>ykonanie i naprawa</w:t>
      </w:r>
      <w:r w:rsidR="00946B50" w:rsidRPr="0017446C">
        <w:rPr>
          <w:b/>
          <w:bCs/>
          <w:i/>
          <w:sz w:val="24"/>
          <w:szCs w:val="24"/>
        </w:rPr>
        <w:t xml:space="preserve"> szlaków zrywkowych</w:t>
      </w:r>
      <w:r w:rsidR="0009756E" w:rsidRPr="0017446C">
        <w:rPr>
          <w:b/>
          <w:bCs/>
          <w:i/>
          <w:sz w:val="24"/>
        </w:rPr>
        <w:t xml:space="preserve"> na teren</w:t>
      </w:r>
      <w:r w:rsidR="009848A1">
        <w:rPr>
          <w:b/>
          <w:bCs/>
          <w:i/>
          <w:sz w:val="24"/>
        </w:rPr>
        <w:t>ie Nadleśnictwa Andrychów w 2024</w:t>
      </w:r>
      <w:r w:rsidR="00946B50" w:rsidRPr="0017446C">
        <w:rPr>
          <w:b/>
          <w:bCs/>
          <w:i/>
          <w:sz w:val="24"/>
        </w:rPr>
        <w:t xml:space="preserve"> r.</w:t>
      </w:r>
      <w:r w:rsidR="00946B50" w:rsidRPr="0017446C">
        <w:rPr>
          <w:i/>
          <w:sz w:val="24"/>
        </w:rPr>
        <w:t xml:space="preserve"> </w:t>
      </w:r>
      <w:r w:rsidRPr="0017446C">
        <w:rPr>
          <w:bCs/>
          <w:iCs/>
          <w:sz w:val="24"/>
          <w:szCs w:val="24"/>
        </w:rPr>
        <w:t>oferuję</w:t>
      </w:r>
      <w:r w:rsidRPr="0017446C">
        <w:rPr>
          <w:sz w:val="24"/>
          <w:szCs w:val="24"/>
        </w:rPr>
        <w:t>/my</w:t>
      </w:r>
      <w:r w:rsidRPr="00C21A4E">
        <w:rPr>
          <w:sz w:val="24"/>
          <w:szCs w:val="24"/>
        </w:rPr>
        <w:t xml:space="preserve"> wy</w:t>
      </w:r>
      <w:r>
        <w:rPr>
          <w:sz w:val="24"/>
          <w:szCs w:val="24"/>
        </w:rPr>
        <w:t xml:space="preserve">konanie przedmiotu zamówienia </w:t>
      </w:r>
      <w:r w:rsidRPr="00C21A4E">
        <w:rPr>
          <w:sz w:val="24"/>
          <w:szCs w:val="24"/>
        </w:rPr>
        <w:t xml:space="preserve">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1DED0E99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73F914CC" w14:textId="578F21BB" w:rsidR="00681F02" w:rsidRPr="00681F02" w:rsidRDefault="0096375B" w:rsidP="00681F02">
      <w:pPr>
        <w:pStyle w:val="Akapitzlist"/>
        <w:numPr>
          <w:ilvl w:val="0"/>
          <w:numId w:val="35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odpowiednio w części zamówienia za cenę:</w:t>
      </w:r>
    </w:p>
    <w:p w14:paraId="5BFAB57C" w14:textId="77777777" w:rsidR="007E6E64" w:rsidRPr="00A5278B" w:rsidRDefault="007E6E64" w:rsidP="007E6E64">
      <w:pPr>
        <w:pStyle w:val="Akapitzlist"/>
        <w:numPr>
          <w:ilvl w:val="0"/>
          <w:numId w:val="44"/>
        </w:numPr>
        <w:spacing w:before="120"/>
        <w:contextualSpacing w:val="0"/>
        <w:jc w:val="both"/>
        <w:rPr>
          <w:b/>
          <w:sz w:val="24"/>
          <w:szCs w:val="24"/>
        </w:rPr>
      </w:pPr>
      <w:r w:rsidRPr="00A5278B">
        <w:rPr>
          <w:b/>
          <w:sz w:val="24"/>
        </w:rPr>
        <w:t>PAKIET NR I:</w:t>
      </w:r>
    </w:p>
    <w:p w14:paraId="4C1C2F4E" w14:textId="48400B34" w:rsidR="00375627" w:rsidRPr="007E6E64" w:rsidRDefault="00375627" w:rsidP="007E6E64">
      <w:pPr>
        <w:pStyle w:val="Akapitzlist"/>
        <w:spacing w:before="120"/>
        <w:ind w:left="1146"/>
        <w:contextualSpacing w:val="0"/>
        <w:jc w:val="both"/>
        <w:rPr>
          <w:sz w:val="24"/>
          <w:szCs w:val="24"/>
        </w:rPr>
      </w:pPr>
      <w:r w:rsidRPr="007E6E64">
        <w:rPr>
          <w:sz w:val="24"/>
        </w:rPr>
        <w:t xml:space="preserve">za cenę brutto  :.......………………………………….złotych </w:t>
      </w:r>
    </w:p>
    <w:p w14:paraId="3A674C59" w14:textId="7698A036" w:rsidR="00375627" w:rsidRPr="00375627" w:rsidRDefault="00375627" w:rsidP="007E6E64">
      <w:pPr>
        <w:pStyle w:val="Akapitzlist"/>
        <w:spacing w:before="120"/>
        <w:ind w:firstLine="426"/>
        <w:contextualSpacing w:val="0"/>
        <w:rPr>
          <w:sz w:val="24"/>
        </w:rPr>
      </w:pPr>
      <w:r w:rsidRPr="00375627">
        <w:rPr>
          <w:sz w:val="24"/>
        </w:rPr>
        <w:t xml:space="preserve">słownie złotych: .................................................................... </w:t>
      </w:r>
    </w:p>
    <w:p w14:paraId="25D4295A" w14:textId="77777777" w:rsidR="00375627" w:rsidRPr="00375627" w:rsidRDefault="00375627" w:rsidP="00946B50">
      <w:pPr>
        <w:pStyle w:val="Akapitzlist"/>
        <w:spacing w:before="120"/>
        <w:contextualSpacing w:val="0"/>
        <w:rPr>
          <w:sz w:val="24"/>
        </w:rPr>
      </w:pPr>
      <w:r w:rsidRPr="00375627">
        <w:rPr>
          <w:sz w:val="24"/>
        </w:rPr>
        <w:lastRenderedPageBreak/>
        <w:t xml:space="preserve">w tym podatek VAT  ..................................................złotych </w:t>
      </w:r>
    </w:p>
    <w:p w14:paraId="4739207F" w14:textId="4A1794DA" w:rsidR="00375627" w:rsidRPr="00375627" w:rsidRDefault="00375627" w:rsidP="00946B50">
      <w:pPr>
        <w:pStyle w:val="Akapitzlist"/>
        <w:spacing w:before="120"/>
        <w:contextualSpacing w:val="0"/>
        <w:rPr>
          <w:sz w:val="24"/>
        </w:rPr>
      </w:pPr>
      <w:r w:rsidRPr="00375627">
        <w:rPr>
          <w:sz w:val="24"/>
        </w:rPr>
        <w:t xml:space="preserve">słownie złotych: ..................................................................... </w:t>
      </w:r>
    </w:p>
    <w:p w14:paraId="29792790" w14:textId="77777777" w:rsidR="00375627" w:rsidRPr="00375627" w:rsidRDefault="00375627" w:rsidP="00946B50">
      <w:pPr>
        <w:pStyle w:val="Akapitzlist"/>
        <w:spacing w:before="120"/>
        <w:contextualSpacing w:val="0"/>
        <w:rPr>
          <w:sz w:val="24"/>
        </w:rPr>
      </w:pPr>
      <w:r w:rsidRPr="00375627">
        <w:rPr>
          <w:sz w:val="24"/>
        </w:rPr>
        <w:t xml:space="preserve">cena netto : ............................................................... złotych </w:t>
      </w:r>
    </w:p>
    <w:p w14:paraId="2C29D1FB" w14:textId="7C1E1A0C" w:rsidR="00375627" w:rsidRPr="00375627" w:rsidRDefault="00375627" w:rsidP="00946B50">
      <w:pPr>
        <w:pStyle w:val="Akapitzlist"/>
        <w:spacing w:before="120"/>
        <w:contextualSpacing w:val="0"/>
        <w:rPr>
          <w:sz w:val="24"/>
        </w:rPr>
      </w:pPr>
      <w:r w:rsidRPr="00375627">
        <w:rPr>
          <w:sz w:val="24"/>
        </w:rPr>
        <w:t>słownie złotych:</w:t>
      </w:r>
      <w:r w:rsidR="00A5278B" w:rsidRPr="00375627">
        <w:rPr>
          <w:sz w:val="24"/>
        </w:rPr>
        <w:t xml:space="preserve"> .....................................................................</w:t>
      </w:r>
    </w:p>
    <w:p w14:paraId="69919F54" w14:textId="77777777" w:rsidR="00AA128A" w:rsidRDefault="00AA128A" w:rsidP="00946B50">
      <w:pPr>
        <w:spacing w:before="120" w:after="240"/>
        <w:ind w:firstLine="426"/>
        <w:jc w:val="both"/>
        <w:rPr>
          <w:b/>
          <w:sz w:val="24"/>
          <w:szCs w:val="24"/>
        </w:rPr>
      </w:pPr>
    </w:p>
    <w:p w14:paraId="4BB077AC" w14:textId="77BA4F6F" w:rsidR="001A19F3" w:rsidRDefault="00A5278B" w:rsidP="00946B50">
      <w:pPr>
        <w:spacing w:before="120" w:after="240"/>
        <w:ind w:firstLine="426"/>
        <w:jc w:val="both"/>
        <w:rPr>
          <w:b/>
          <w:sz w:val="24"/>
          <w:szCs w:val="24"/>
        </w:rPr>
      </w:pPr>
      <w:r w:rsidRPr="00A5278B">
        <w:rPr>
          <w:b/>
          <w:sz w:val="24"/>
          <w:szCs w:val="24"/>
        </w:rPr>
        <w:t>b) PAKIET NR II</w:t>
      </w:r>
      <w:r w:rsidR="00AA128A">
        <w:rPr>
          <w:b/>
          <w:sz w:val="24"/>
          <w:szCs w:val="24"/>
        </w:rPr>
        <w:t>:</w:t>
      </w:r>
    </w:p>
    <w:p w14:paraId="0D0BFB8A" w14:textId="77777777" w:rsidR="00A5278B" w:rsidRPr="00A5278B" w:rsidRDefault="00A5278B" w:rsidP="00A5278B">
      <w:pPr>
        <w:spacing w:before="120"/>
        <w:ind w:firstLine="709"/>
        <w:jc w:val="both"/>
        <w:rPr>
          <w:sz w:val="24"/>
          <w:szCs w:val="24"/>
        </w:rPr>
      </w:pPr>
      <w:r w:rsidRPr="00A5278B">
        <w:rPr>
          <w:sz w:val="24"/>
        </w:rPr>
        <w:t xml:space="preserve">za cenę brutto  :.......………………………………….złotych </w:t>
      </w:r>
    </w:p>
    <w:p w14:paraId="1FBD9136" w14:textId="77777777" w:rsidR="00A5278B" w:rsidRPr="00A5278B" w:rsidRDefault="00A5278B" w:rsidP="00A5278B">
      <w:pPr>
        <w:spacing w:before="120"/>
        <w:ind w:left="11" w:firstLine="709"/>
        <w:rPr>
          <w:sz w:val="24"/>
        </w:rPr>
      </w:pPr>
      <w:r w:rsidRPr="00A5278B">
        <w:rPr>
          <w:sz w:val="24"/>
        </w:rPr>
        <w:t xml:space="preserve">słownie złotych: .................................................................... </w:t>
      </w:r>
    </w:p>
    <w:p w14:paraId="4678814F" w14:textId="77777777" w:rsidR="00A5278B" w:rsidRPr="00375627" w:rsidRDefault="00A5278B" w:rsidP="00A5278B">
      <w:pPr>
        <w:pStyle w:val="Akapitzlist"/>
        <w:spacing w:before="120"/>
        <w:contextualSpacing w:val="0"/>
        <w:rPr>
          <w:sz w:val="24"/>
        </w:rPr>
      </w:pPr>
      <w:r w:rsidRPr="00375627">
        <w:rPr>
          <w:sz w:val="24"/>
        </w:rPr>
        <w:t xml:space="preserve">w tym podatek VAT  ..................................................złotych </w:t>
      </w:r>
    </w:p>
    <w:p w14:paraId="1805927C" w14:textId="77777777" w:rsidR="00A5278B" w:rsidRPr="00375627" w:rsidRDefault="00A5278B" w:rsidP="00A5278B">
      <w:pPr>
        <w:pStyle w:val="Akapitzlist"/>
        <w:spacing w:before="120"/>
        <w:contextualSpacing w:val="0"/>
        <w:rPr>
          <w:sz w:val="24"/>
        </w:rPr>
      </w:pPr>
      <w:r w:rsidRPr="00375627">
        <w:rPr>
          <w:sz w:val="24"/>
        </w:rPr>
        <w:t xml:space="preserve">słownie złotych: ..................................................................... </w:t>
      </w:r>
    </w:p>
    <w:p w14:paraId="28D17045" w14:textId="77777777" w:rsidR="00A5278B" w:rsidRPr="00375627" w:rsidRDefault="00A5278B" w:rsidP="00A5278B">
      <w:pPr>
        <w:pStyle w:val="Akapitzlist"/>
        <w:spacing w:before="120"/>
        <w:contextualSpacing w:val="0"/>
        <w:rPr>
          <w:sz w:val="24"/>
        </w:rPr>
      </w:pPr>
      <w:r w:rsidRPr="00375627">
        <w:rPr>
          <w:sz w:val="24"/>
        </w:rPr>
        <w:t xml:space="preserve">cena netto : ............................................................... złotych </w:t>
      </w:r>
    </w:p>
    <w:p w14:paraId="05CCDD03" w14:textId="3640A100" w:rsidR="00A5278B" w:rsidRPr="00375627" w:rsidRDefault="00A5278B" w:rsidP="00A5278B">
      <w:pPr>
        <w:pStyle w:val="Akapitzlist"/>
        <w:spacing w:before="120"/>
        <w:contextualSpacing w:val="0"/>
        <w:rPr>
          <w:sz w:val="24"/>
        </w:rPr>
      </w:pPr>
      <w:r w:rsidRPr="00375627">
        <w:rPr>
          <w:sz w:val="24"/>
        </w:rPr>
        <w:t>słownie złotych:</w:t>
      </w:r>
      <w:r w:rsidRPr="00A5278B">
        <w:rPr>
          <w:sz w:val="24"/>
        </w:rPr>
        <w:t xml:space="preserve"> </w:t>
      </w:r>
      <w:r w:rsidRPr="00375627">
        <w:rPr>
          <w:sz w:val="24"/>
        </w:rPr>
        <w:t>.....................................................................</w:t>
      </w:r>
    </w:p>
    <w:p w14:paraId="7E409E43" w14:textId="58AA6015" w:rsidR="00911285" w:rsidRPr="00A5278B" w:rsidRDefault="00911285" w:rsidP="00946B50">
      <w:pPr>
        <w:spacing w:before="120" w:after="240"/>
        <w:ind w:firstLine="426"/>
        <w:jc w:val="both"/>
        <w:rPr>
          <w:b/>
          <w:sz w:val="24"/>
          <w:szCs w:val="24"/>
        </w:rPr>
      </w:pPr>
    </w:p>
    <w:p w14:paraId="0133D798" w14:textId="4F27FA0C" w:rsidR="00375627" w:rsidRDefault="00375627" w:rsidP="00946B50">
      <w:pPr>
        <w:spacing w:before="120" w:after="24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 wynika </w:t>
      </w:r>
      <w:r w:rsidR="00946B50">
        <w:rPr>
          <w:sz w:val="24"/>
          <w:szCs w:val="24"/>
        </w:rPr>
        <w:t>z poniższego wyliczenia:</w:t>
      </w:r>
    </w:p>
    <w:tbl>
      <w:tblPr>
        <w:tblW w:w="10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385"/>
        <w:gridCol w:w="992"/>
        <w:gridCol w:w="850"/>
        <w:gridCol w:w="1276"/>
        <w:gridCol w:w="1276"/>
        <w:gridCol w:w="1276"/>
        <w:gridCol w:w="1560"/>
      </w:tblGrid>
      <w:tr w:rsidR="00CC2328" w:rsidRPr="009448A3" w14:paraId="482798FA" w14:textId="77777777" w:rsidTr="00911285">
        <w:trPr>
          <w:trHeight w:val="1477"/>
          <w:jc w:val="center"/>
        </w:trPr>
        <w:tc>
          <w:tcPr>
            <w:tcW w:w="567" w:type="dxa"/>
          </w:tcPr>
          <w:p w14:paraId="5C353C76" w14:textId="77777777" w:rsidR="00CC2328" w:rsidRPr="009448A3" w:rsidRDefault="00CC2328" w:rsidP="00CC2328">
            <w:pPr>
              <w:pStyle w:val="Tekstpodstawowywcity"/>
              <w:spacing w:after="0"/>
              <w:ind w:left="0"/>
              <w:jc w:val="center"/>
            </w:pPr>
          </w:p>
        </w:tc>
        <w:tc>
          <w:tcPr>
            <w:tcW w:w="2385" w:type="dxa"/>
          </w:tcPr>
          <w:p w14:paraId="19DDF799" w14:textId="4359844C" w:rsidR="00CC2328" w:rsidRPr="009448A3" w:rsidRDefault="00CC2328" w:rsidP="00384194">
            <w:pPr>
              <w:pStyle w:val="Tekstpodstawowywcity"/>
              <w:spacing w:after="0"/>
              <w:ind w:left="0"/>
              <w:jc w:val="center"/>
            </w:pPr>
            <w:r w:rsidRPr="009448A3">
              <w:t xml:space="preserve">Nazwa czynności </w:t>
            </w:r>
          </w:p>
        </w:tc>
        <w:tc>
          <w:tcPr>
            <w:tcW w:w="992" w:type="dxa"/>
          </w:tcPr>
          <w:p w14:paraId="73706CB0" w14:textId="77777777" w:rsidR="00CC2328" w:rsidRPr="009448A3" w:rsidRDefault="00CC2328" w:rsidP="00384194">
            <w:pPr>
              <w:pStyle w:val="Tekstpodstawowywcity"/>
              <w:spacing w:after="0"/>
              <w:ind w:left="0"/>
              <w:jc w:val="center"/>
            </w:pPr>
            <w:r w:rsidRPr="009448A3">
              <w:t xml:space="preserve">jednostka miary </w:t>
            </w:r>
          </w:p>
        </w:tc>
        <w:tc>
          <w:tcPr>
            <w:tcW w:w="850" w:type="dxa"/>
          </w:tcPr>
          <w:p w14:paraId="3B06A069" w14:textId="77777777" w:rsidR="00CC2328" w:rsidRPr="009448A3" w:rsidRDefault="00CC2328" w:rsidP="00384194">
            <w:pPr>
              <w:pStyle w:val="Tekstpodstawowywcity"/>
              <w:spacing w:after="0"/>
              <w:ind w:left="0"/>
              <w:jc w:val="center"/>
            </w:pPr>
            <w:r w:rsidRPr="009448A3">
              <w:t xml:space="preserve">ilość </w:t>
            </w:r>
          </w:p>
        </w:tc>
        <w:tc>
          <w:tcPr>
            <w:tcW w:w="1276" w:type="dxa"/>
          </w:tcPr>
          <w:p w14:paraId="0844BB62" w14:textId="77777777" w:rsidR="00CC2328" w:rsidRPr="009448A3" w:rsidRDefault="00CC2328" w:rsidP="00384194">
            <w:pPr>
              <w:pStyle w:val="Tekstpodstawowywcity"/>
              <w:spacing w:after="0"/>
              <w:ind w:left="0"/>
              <w:jc w:val="center"/>
            </w:pPr>
            <w:r w:rsidRPr="009448A3">
              <w:t>wartość jednostkowa netto</w:t>
            </w:r>
          </w:p>
        </w:tc>
        <w:tc>
          <w:tcPr>
            <w:tcW w:w="1276" w:type="dxa"/>
          </w:tcPr>
          <w:p w14:paraId="4FD54CE8" w14:textId="77777777" w:rsidR="00CC2328" w:rsidRPr="009448A3" w:rsidRDefault="00CC2328" w:rsidP="00384194">
            <w:pPr>
              <w:pStyle w:val="Tekstpodstawowywcity"/>
              <w:spacing w:after="0"/>
              <w:ind w:left="0"/>
              <w:jc w:val="center"/>
            </w:pPr>
            <w:r w:rsidRPr="009448A3">
              <w:t xml:space="preserve">wartość netto złotych </w:t>
            </w:r>
          </w:p>
        </w:tc>
        <w:tc>
          <w:tcPr>
            <w:tcW w:w="1276" w:type="dxa"/>
          </w:tcPr>
          <w:p w14:paraId="44F443DC" w14:textId="532E669C" w:rsidR="00CC2328" w:rsidRDefault="00CC2328" w:rsidP="00384194">
            <w:pPr>
              <w:pStyle w:val="Tekstpodstawowywcity"/>
              <w:spacing w:after="0"/>
              <w:ind w:left="0"/>
              <w:jc w:val="center"/>
            </w:pPr>
            <w:r>
              <w:t xml:space="preserve">kwota podatku </w:t>
            </w:r>
          </w:p>
          <w:p w14:paraId="69DC381E" w14:textId="77777777" w:rsidR="00CC2328" w:rsidRPr="009448A3" w:rsidRDefault="00CC2328" w:rsidP="00384194">
            <w:pPr>
              <w:pStyle w:val="Tekstpodstawowywcity"/>
              <w:spacing w:after="0"/>
              <w:ind w:left="0"/>
              <w:jc w:val="center"/>
            </w:pPr>
            <w:r w:rsidRPr="009448A3">
              <w:t xml:space="preserve">VAT </w:t>
            </w:r>
          </w:p>
          <w:p w14:paraId="4061D800" w14:textId="1FF90F0A" w:rsidR="00CC2328" w:rsidRPr="009448A3" w:rsidRDefault="00CC2328" w:rsidP="00384194">
            <w:pPr>
              <w:pStyle w:val="Tekstpodstawowywcity"/>
              <w:spacing w:after="0"/>
              <w:ind w:left="0"/>
              <w:jc w:val="center"/>
            </w:pPr>
            <w:r>
              <w:t>według stawki 8</w:t>
            </w:r>
            <w:r w:rsidRPr="009448A3">
              <w:t>%</w:t>
            </w:r>
          </w:p>
        </w:tc>
        <w:tc>
          <w:tcPr>
            <w:tcW w:w="1560" w:type="dxa"/>
          </w:tcPr>
          <w:p w14:paraId="04A85092" w14:textId="2D2A4EDF" w:rsidR="00CC2328" w:rsidRPr="009448A3" w:rsidRDefault="00CC2328" w:rsidP="00384194">
            <w:pPr>
              <w:pStyle w:val="Tekstpodstawowywcity"/>
              <w:spacing w:after="0"/>
              <w:ind w:left="0"/>
              <w:jc w:val="center"/>
            </w:pPr>
            <w:r w:rsidRPr="009448A3">
              <w:t xml:space="preserve">cena </w:t>
            </w:r>
            <w:r>
              <w:t xml:space="preserve">oferty </w:t>
            </w:r>
            <w:r w:rsidRPr="009448A3">
              <w:t>(brutto) złotych</w:t>
            </w:r>
          </w:p>
        </w:tc>
      </w:tr>
      <w:tr w:rsidR="00CC2328" w:rsidRPr="009448A3" w14:paraId="0B8B8609" w14:textId="77777777" w:rsidTr="00911285">
        <w:trPr>
          <w:trHeight w:val="331"/>
          <w:jc w:val="center"/>
        </w:trPr>
        <w:tc>
          <w:tcPr>
            <w:tcW w:w="567" w:type="dxa"/>
          </w:tcPr>
          <w:p w14:paraId="77561517" w14:textId="7CFB7464" w:rsidR="00CC2328" w:rsidRPr="007245D2" w:rsidRDefault="00CC2328" w:rsidP="00CC2328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14:paraId="045E52F5" w14:textId="015D6771" w:rsidR="00CC2328" w:rsidRPr="007245D2" w:rsidRDefault="00CC2328" w:rsidP="00384194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7245D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1A12BA4" w14:textId="426A5D1F" w:rsidR="00CC2328" w:rsidRPr="007245D2" w:rsidRDefault="00CC2328" w:rsidP="00384194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7245D2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0F13F39F" w14:textId="1704CF8B" w:rsidR="00CC2328" w:rsidRPr="007245D2" w:rsidRDefault="00CC2328" w:rsidP="00384194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7245D2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0B75C15A" w14:textId="04A42A5C" w:rsidR="00CC2328" w:rsidRPr="007245D2" w:rsidRDefault="00CC2328" w:rsidP="00384194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7245D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3F876214" w14:textId="37E8D915" w:rsidR="00CC2328" w:rsidRPr="007245D2" w:rsidRDefault="00CC2328" w:rsidP="00384194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7245D2">
              <w:rPr>
                <w:sz w:val="22"/>
                <w:szCs w:val="22"/>
              </w:rPr>
              <w:t xml:space="preserve">5 = 3 x 4 </w:t>
            </w:r>
          </w:p>
        </w:tc>
        <w:tc>
          <w:tcPr>
            <w:tcW w:w="1276" w:type="dxa"/>
          </w:tcPr>
          <w:p w14:paraId="47CA5E93" w14:textId="1C6D8EB1" w:rsidR="00CC2328" w:rsidRPr="007245D2" w:rsidRDefault="00CC2328" w:rsidP="00384194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7245D2">
              <w:rPr>
                <w:sz w:val="22"/>
                <w:szCs w:val="22"/>
              </w:rPr>
              <w:t>6 =5 x 0,08</w:t>
            </w:r>
          </w:p>
        </w:tc>
        <w:tc>
          <w:tcPr>
            <w:tcW w:w="1560" w:type="dxa"/>
          </w:tcPr>
          <w:p w14:paraId="399B07EB" w14:textId="62BF191B" w:rsidR="00CC2328" w:rsidRPr="007245D2" w:rsidRDefault="00CC2328" w:rsidP="00384194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7245D2">
              <w:rPr>
                <w:sz w:val="22"/>
                <w:szCs w:val="22"/>
              </w:rPr>
              <w:t xml:space="preserve">7 = 5 +6 </w:t>
            </w:r>
          </w:p>
        </w:tc>
      </w:tr>
      <w:tr w:rsidR="001F5312" w:rsidRPr="009448A3" w14:paraId="2286AE11" w14:textId="77777777" w:rsidTr="00681F02">
        <w:trPr>
          <w:trHeight w:val="496"/>
          <w:jc w:val="center"/>
        </w:trPr>
        <w:tc>
          <w:tcPr>
            <w:tcW w:w="10182" w:type="dxa"/>
            <w:gridSpan w:val="8"/>
          </w:tcPr>
          <w:p w14:paraId="5A524DFC" w14:textId="2CC62C4F" w:rsidR="001F5312" w:rsidRPr="001F5312" w:rsidRDefault="001F5312" w:rsidP="00681F02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1F5312">
              <w:rPr>
                <w:b/>
                <w:sz w:val="24"/>
                <w:szCs w:val="24"/>
              </w:rPr>
              <w:t>PAKIET NR I</w:t>
            </w:r>
          </w:p>
        </w:tc>
      </w:tr>
      <w:tr w:rsidR="00CC2328" w:rsidRPr="009448A3" w14:paraId="4335C0AB" w14:textId="77777777" w:rsidTr="00CC2328">
        <w:trPr>
          <w:jc w:val="center"/>
        </w:trPr>
        <w:tc>
          <w:tcPr>
            <w:tcW w:w="567" w:type="dxa"/>
            <w:vAlign w:val="center"/>
          </w:tcPr>
          <w:p w14:paraId="4CE2A971" w14:textId="0CC8AA61" w:rsidR="00CC2328" w:rsidRPr="00A427A1" w:rsidRDefault="00CC2328" w:rsidP="00CC2328">
            <w:pPr>
              <w:pStyle w:val="Tekstpodstawowywcity"/>
              <w:spacing w:after="0"/>
              <w:ind w:left="0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385" w:type="dxa"/>
          </w:tcPr>
          <w:p w14:paraId="2AA5F425" w14:textId="3C7418A8" w:rsidR="00CC2328" w:rsidRPr="00A427A1" w:rsidRDefault="00CC2328" w:rsidP="00840C30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  <w:r w:rsidRPr="00A427A1">
              <w:rPr>
                <w:b/>
                <w:sz w:val="24"/>
              </w:rPr>
              <w:t>PAKIET NR I:</w:t>
            </w:r>
          </w:p>
          <w:p w14:paraId="6C51DDEC" w14:textId="3EEE7FFB" w:rsidR="00CC2328" w:rsidRDefault="00CC2328" w:rsidP="00840C30">
            <w:pPr>
              <w:pStyle w:val="Tekstpodstawowywcity"/>
              <w:spacing w:after="0"/>
              <w:ind w:left="0" w:right="34"/>
              <w:rPr>
                <w:sz w:val="24"/>
              </w:rPr>
            </w:pPr>
            <w:r>
              <w:rPr>
                <w:sz w:val="24"/>
              </w:rPr>
              <w:t xml:space="preserve">Wykonanie </w:t>
            </w:r>
            <w:r w:rsidRPr="0089154F">
              <w:rPr>
                <w:sz w:val="24"/>
              </w:rPr>
              <w:t xml:space="preserve">szlaków zrywkowych </w:t>
            </w:r>
          </w:p>
          <w:p w14:paraId="1BBB9EEC" w14:textId="77777777" w:rsidR="00CC2328" w:rsidRPr="0089154F" w:rsidRDefault="00CC2328" w:rsidP="00840C30">
            <w:pPr>
              <w:pStyle w:val="Tekstpodstawowywcity"/>
              <w:spacing w:after="0"/>
              <w:ind w:left="0" w:right="34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14:paraId="00613B6A" w14:textId="3DB2EF2F" w:rsidR="00CC2328" w:rsidRDefault="00CC2328" w:rsidP="005E7BBD">
            <w:pPr>
              <w:pStyle w:val="Tekstpodstawowywcity"/>
              <w:spacing w:after="0"/>
              <w:ind w:left="0"/>
              <w:rPr>
                <w:b/>
                <w:sz w:val="28"/>
                <w:szCs w:val="28"/>
              </w:rPr>
            </w:pPr>
          </w:p>
          <w:p w14:paraId="4C0B8D03" w14:textId="3B940C21" w:rsidR="00CC2328" w:rsidRPr="0089154F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mb</w:t>
            </w:r>
            <w:proofErr w:type="spellEnd"/>
          </w:p>
        </w:tc>
        <w:tc>
          <w:tcPr>
            <w:tcW w:w="850" w:type="dxa"/>
            <w:vAlign w:val="center"/>
          </w:tcPr>
          <w:p w14:paraId="2AFD91B7" w14:textId="77777777" w:rsidR="00CC2328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55782427" w14:textId="580E758D" w:rsidR="00CC2328" w:rsidRPr="0089154F" w:rsidRDefault="001433C4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3870</w:t>
            </w:r>
          </w:p>
        </w:tc>
        <w:tc>
          <w:tcPr>
            <w:tcW w:w="1276" w:type="dxa"/>
            <w:vAlign w:val="center"/>
          </w:tcPr>
          <w:p w14:paraId="7D0FCA33" w14:textId="77777777" w:rsidR="00CC2328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61CD0528" w14:textId="226E0ACA" w:rsidR="00CC2328" w:rsidRPr="00277B4A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238624E4" w14:textId="77777777" w:rsidR="00CC2328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1E8AF4BD" w14:textId="6C420542" w:rsidR="00CC2328" w:rsidRPr="00277B4A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13BAFEC0" w14:textId="77777777" w:rsidR="00CC2328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2EB30006" w14:textId="07CBD050" w:rsidR="00CC2328" w:rsidRPr="00277B4A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560" w:type="dxa"/>
            <w:vAlign w:val="center"/>
          </w:tcPr>
          <w:p w14:paraId="63EA2C71" w14:textId="77777777" w:rsidR="00CC2328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49906314" w14:textId="29B7D800" w:rsidR="00CC2328" w:rsidRPr="00277B4A" w:rsidRDefault="00CC2328" w:rsidP="00840C3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</w:tr>
      <w:tr w:rsidR="00CC2328" w:rsidRPr="009448A3" w14:paraId="0F730F97" w14:textId="77777777" w:rsidTr="00CC2328">
        <w:trPr>
          <w:trHeight w:val="1302"/>
          <w:jc w:val="center"/>
        </w:trPr>
        <w:tc>
          <w:tcPr>
            <w:tcW w:w="567" w:type="dxa"/>
            <w:vAlign w:val="center"/>
          </w:tcPr>
          <w:p w14:paraId="2B7DC03C" w14:textId="37CD1D4B" w:rsidR="00CC2328" w:rsidRDefault="00CC2328" w:rsidP="00CC2328">
            <w:pPr>
              <w:pStyle w:val="Tekstpodstawowywcity"/>
              <w:spacing w:after="0"/>
              <w:ind w:left="0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85" w:type="dxa"/>
            <w:vAlign w:val="center"/>
          </w:tcPr>
          <w:p w14:paraId="117E5CFC" w14:textId="2E8B27AC" w:rsidR="00CC2328" w:rsidRPr="00E16113" w:rsidRDefault="00CC2328" w:rsidP="005E7BBD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PAKIET NR </w:t>
            </w:r>
            <w:r w:rsidRPr="00A427A1">
              <w:rPr>
                <w:b/>
                <w:sz w:val="24"/>
              </w:rPr>
              <w:t>I: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Naprawa </w:t>
            </w:r>
            <w:r w:rsidRPr="0089154F">
              <w:rPr>
                <w:sz w:val="24"/>
              </w:rPr>
              <w:t xml:space="preserve">szlaków zrywkowych </w:t>
            </w:r>
          </w:p>
          <w:p w14:paraId="16768B2F" w14:textId="77777777" w:rsidR="00CC2328" w:rsidRDefault="00CC2328" w:rsidP="005E7BBD">
            <w:pPr>
              <w:pStyle w:val="Tekstpodstawowywcity"/>
              <w:spacing w:after="0"/>
              <w:ind w:left="0" w:right="34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14:paraId="5CC63801" w14:textId="4D5DF03B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mb</w:t>
            </w:r>
            <w:proofErr w:type="spellEnd"/>
          </w:p>
        </w:tc>
        <w:tc>
          <w:tcPr>
            <w:tcW w:w="850" w:type="dxa"/>
            <w:vAlign w:val="center"/>
          </w:tcPr>
          <w:p w14:paraId="4E882240" w14:textId="77777777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3B5F6577" w14:textId="08A0C3CF" w:rsidR="00CC2328" w:rsidRDefault="001433C4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1640</w:t>
            </w:r>
          </w:p>
        </w:tc>
        <w:tc>
          <w:tcPr>
            <w:tcW w:w="1276" w:type="dxa"/>
            <w:vAlign w:val="center"/>
          </w:tcPr>
          <w:p w14:paraId="51CB8291" w14:textId="77777777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55C45DAC" w14:textId="075CCF7E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0E90CDF2" w14:textId="77777777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694A6859" w14:textId="64398717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0E0076D1" w14:textId="77777777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66920881" w14:textId="42DAF443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560" w:type="dxa"/>
            <w:vAlign w:val="center"/>
          </w:tcPr>
          <w:p w14:paraId="64D97AFD" w14:textId="77777777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0B5D2577" w14:textId="06503526" w:rsidR="00CC2328" w:rsidRDefault="00CC2328" w:rsidP="005E7BBD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</w:tr>
      <w:tr w:rsidR="001433C4" w:rsidRPr="009448A3" w14:paraId="2E0F81E4" w14:textId="77777777" w:rsidTr="00CC2328">
        <w:trPr>
          <w:trHeight w:val="1302"/>
          <w:jc w:val="center"/>
        </w:trPr>
        <w:tc>
          <w:tcPr>
            <w:tcW w:w="567" w:type="dxa"/>
            <w:vAlign w:val="center"/>
          </w:tcPr>
          <w:p w14:paraId="3CD9E717" w14:textId="70B8C218" w:rsidR="001433C4" w:rsidRDefault="001433C4" w:rsidP="001433C4">
            <w:pPr>
              <w:pStyle w:val="Tekstpodstawowywcity"/>
              <w:spacing w:after="0"/>
              <w:ind w:left="0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85" w:type="dxa"/>
            <w:vAlign w:val="center"/>
          </w:tcPr>
          <w:p w14:paraId="2B54E3C3" w14:textId="77777777" w:rsidR="001433C4" w:rsidRDefault="001433C4" w:rsidP="001433C4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  <w:r>
              <w:rPr>
                <w:b/>
                <w:sz w:val="24"/>
              </w:rPr>
              <w:t>PAKIET NR I</w:t>
            </w:r>
          </w:p>
          <w:p w14:paraId="0E832F08" w14:textId="1D26454E" w:rsidR="001433C4" w:rsidRPr="00DF7AA0" w:rsidRDefault="001433C4" w:rsidP="001433C4">
            <w:pPr>
              <w:pStyle w:val="Tekstpodstawowywcity"/>
              <w:spacing w:after="0"/>
              <w:ind w:left="0" w:right="34"/>
              <w:rPr>
                <w:sz w:val="24"/>
              </w:rPr>
            </w:pPr>
            <w:r w:rsidRPr="00DF7AA0">
              <w:rPr>
                <w:sz w:val="24"/>
              </w:rPr>
              <w:t xml:space="preserve">Wykonanie </w:t>
            </w:r>
            <w:proofErr w:type="spellStart"/>
            <w:r w:rsidRPr="00DF7AA0">
              <w:rPr>
                <w:sz w:val="24"/>
              </w:rPr>
              <w:t>wodospustów</w:t>
            </w:r>
            <w:proofErr w:type="spellEnd"/>
          </w:p>
        </w:tc>
        <w:tc>
          <w:tcPr>
            <w:tcW w:w="992" w:type="dxa"/>
            <w:vAlign w:val="center"/>
          </w:tcPr>
          <w:p w14:paraId="59AFF8EE" w14:textId="4CC7BAF2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szt.</w:t>
            </w:r>
          </w:p>
        </w:tc>
        <w:tc>
          <w:tcPr>
            <w:tcW w:w="850" w:type="dxa"/>
            <w:vAlign w:val="center"/>
          </w:tcPr>
          <w:p w14:paraId="4EEDB70C" w14:textId="5FE7D925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76" w:type="dxa"/>
            <w:vAlign w:val="center"/>
          </w:tcPr>
          <w:p w14:paraId="7C1E6D18" w14:textId="77777777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1094397A" w14:textId="364C294E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22D96B48" w14:textId="77777777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216DC94D" w14:textId="09F569C0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26E68DE5" w14:textId="77777777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0BD0497F" w14:textId="75DE44EF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560" w:type="dxa"/>
            <w:vAlign w:val="center"/>
          </w:tcPr>
          <w:p w14:paraId="6B076E3F" w14:textId="77777777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50A03B4B" w14:textId="171D569C" w:rsidR="001433C4" w:rsidRDefault="001433C4" w:rsidP="001433C4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</w:tr>
      <w:tr w:rsidR="00911285" w:rsidRPr="009448A3" w14:paraId="46B4B173" w14:textId="77777777" w:rsidTr="00911285">
        <w:trPr>
          <w:trHeight w:val="711"/>
          <w:jc w:val="center"/>
        </w:trPr>
        <w:tc>
          <w:tcPr>
            <w:tcW w:w="10182" w:type="dxa"/>
            <w:gridSpan w:val="8"/>
            <w:vAlign w:val="center"/>
          </w:tcPr>
          <w:p w14:paraId="278F7CD5" w14:textId="1D1D687C" w:rsidR="00911285" w:rsidRDefault="00911285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PAKIET NR II</w:t>
            </w:r>
          </w:p>
        </w:tc>
      </w:tr>
      <w:tr w:rsidR="00CC2328" w:rsidRPr="009448A3" w14:paraId="32F4FCF3" w14:textId="77777777" w:rsidTr="00CC2328">
        <w:trPr>
          <w:trHeight w:val="1302"/>
          <w:jc w:val="center"/>
        </w:trPr>
        <w:tc>
          <w:tcPr>
            <w:tcW w:w="567" w:type="dxa"/>
            <w:vAlign w:val="center"/>
          </w:tcPr>
          <w:p w14:paraId="6BED4039" w14:textId="248585B2" w:rsidR="00CC2328" w:rsidRPr="00A427A1" w:rsidRDefault="00CC2328" w:rsidP="00CC2328">
            <w:pPr>
              <w:pStyle w:val="Tekstpodstawowywcity"/>
              <w:spacing w:after="0"/>
              <w:ind w:left="0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85" w:type="dxa"/>
          </w:tcPr>
          <w:p w14:paraId="3DD8371D" w14:textId="77777777" w:rsidR="00597F13" w:rsidRDefault="00597F13" w:rsidP="00E16113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</w:p>
          <w:p w14:paraId="674D10B5" w14:textId="3E2F763F" w:rsidR="00CC2328" w:rsidRPr="00A427A1" w:rsidRDefault="00CC2328" w:rsidP="00E16113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  <w:r w:rsidRPr="00A427A1">
              <w:rPr>
                <w:b/>
                <w:sz w:val="24"/>
              </w:rPr>
              <w:t>PAKIET NR I</w:t>
            </w:r>
            <w:r>
              <w:rPr>
                <w:b/>
                <w:sz w:val="24"/>
              </w:rPr>
              <w:t>I</w:t>
            </w:r>
            <w:r w:rsidRPr="00A427A1">
              <w:rPr>
                <w:b/>
                <w:sz w:val="24"/>
              </w:rPr>
              <w:t>:</w:t>
            </w:r>
          </w:p>
          <w:p w14:paraId="1286D450" w14:textId="77777777" w:rsidR="00CC2328" w:rsidRDefault="00CC2328" w:rsidP="00E16113">
            <w:pPr>
              <w:pStyle w:val="Tekstpodstawowywcity"/>
              <w:spacing w:after="0"/>
              <w:ind w:left="0" w:right="34"/>
              <w:rPr>
                <w:sz w:val="24"/>
              </w:rPr>
            </w:pPr>
            <w:r>
              <w:rPr>
                <w:sz w:val="24"/>
              </w:rPr>
              <w:t xml:space="preserve">Wykonanie </w:t>
            </w:r>
            <w:r w:rsidRPr="0089154F">
              <w:rPr>
                <w:sz w:val="24"/>
              </w:rPr>
              <w:t xml:space="preserve">szlaków zrywkowych </w:t>
            </w:r>
          </w:p>
          <w:p w14:paraId="2087F0F7" w14:textId="77777777" w:rsidR="00CC2328" w:rsidRDefault="00CC2328" w:rsidP="00E16113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98BAB65" w14:textId="77777777" w:rsidR="00CC2328" w:rsidRDefault="00CC2328" w:rsidP="00E16113">
            <w:pPr>
              <w:pStyle w:val="Tekstpodstawowywcity"/>
              <w:spacing w:after="0"/>
              <w:ind w:left="0"/>
              <w:rPr>
                <w:b/>
                <w:sz w:val="28"/>
                <w:szCs w:val="28"/>
              </w:rPr>
            </w:pPr>
          </w:p>
          <w:p w14:paraId="1A33EF3A" w14:textId="5E3B3395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mb</w:t>
            </w:r>
            <w:proofErr w:type="spellEnd"/>
          </w:p>
        </w:tc>
        <w:tc>
          <w:tcPr>
            <w:tcW w:w="850" w:type="dxa"/>
            <w:vAlign w:val="center"/>
          </w:tcPr>
          <w:p w14:paraId="2036B891" w14:textId="77777777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556D4016" w14:textId="404DF72C" w:rsidR="00CC2328" w:rsidRDefault="001433C4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1705</w:t>
            </w:r>
          </w:p>
        </w:tc>
        <w:tc>
          <w:tcPr>
            <w:tcW w:w="1276" w:type="dxa"/>
            <w:vAlign w:val="center"/>
          </w:tcPr>
          <w:p w14:paraId="0E9F9659" w14:textId="77777777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5B4078C9" w14:textId="1B578E41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08F916C1" w14:textId="77777777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5366AD55" w14:textId="56EA93FF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003C8C16" w14:textId="77777777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25146874" w14:textId="2DD6D16E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560" w:type="dxa"/>
            <w:vAlign w:val="center"/>
          </w:tcPr>
          <w:p w14:paraId="252D2D99" w14:textId="77777777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1AF7E410" w14:textId="513B1721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</w:tr>
      <w:tr w:rsidR="00CC2328" w:rsidRPr="009448A3" w14:paraId="27123F52" w14:textId="77777777" w:rsidTr="00CC2328">
        <w:trPr>
          <w:trHeight w:val="1302"/>
          <w:jc w:val="center"/>
        </w:trPr>
        <w:tc>
          <w:tcPr>
            <w:tcW w:w="567" w:type="dxa"/>
            <w:vAlign w:val="center"/>
          </w:tcPr>
          <w:p w14:paraId="45B92FD9" w14:textId="57338F9D" w:rsidR="00CC2328" w:rsidRDefault="00CC2328" w:rsidP="00CC2328">
            <w:pPr>
              <w:pStyle w:val="Tekstpodstawowywcity"/>
              <w:spacing w:after="0"/>
              <w:ind w:left="0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385" w:type="dxa"/>
            <w:vAlign w:val="center"/>
          </w:tcPr>
          <w:p w14:paraId="62F330F1" w14:textId="07C5AE37" w:rsidR="00CC2328" w:rsidRPr="00E16113" w:rsidRDefault="00CC2328" w:rsidP="00E16113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PAKIET NR </w:t>
            </w:r>
            <w:r w:rsidRPr="00A427A1">
              <w:rPr>
                <w:b/>
                <w:sz w:val="24"/>
              </w:rPr>
              <w:t>I</w:t>
            </w:r>
            <w:r>
              <w:rPr>
                <w:b/>
                <w:sz w:val="24"/>
              </w:rPr>
              <w:t>I</w:t>
            </w:r>
            <w:r w:rsidRPr="00A427A1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Naprawa </w:t>
            </w:r>
            <w:r w:rsidRPr="0089154F">
              <w:rPr>
                <w:sz w:val="24"/>
              </w:rPr>
              <w:t xml:space="preserve">szlaków zrywkowych </w:t>
            </w:r>
          </w:p>
          <w:p w14:paraId="47D41DFE" w14:textId="77777777" w:rsidR="00CC2328" w:rsidRDefault="00CC2328" w:rsidP="00E16113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8F871F" w14:textId="26A9733B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mb</w:t>
            </w:r>
            <w:proofErr w:type="spellEnd"/>
          </w:p>
        </w:tc>
        <w:tc>
          <w:tcPr>
            <w:tcW w:w="850" w:type="dxa"/>
            <w:vAlign w:val="center"/>
          </w:tcPr>
          <w:p w14:paraId="303F6EAE" w14:textId="085AD9B7" w:rsidR="00CC2328" w:rsidRDefault="001433C4" w:rsidP="00FF24AD">
            <w:pPr>
              <w:pStyle w:val="Tekstpodstawowywcity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4105</w:t>
            </w:r>
          </w:p>
        </w:tc>
        <w:tc>
          <w:tcPr>
            <w:tcW w:w="1276" w:type="dxa"/>
            <w:vAlign w:val="center"/>
          </w:tcPr>
          <w:p w14:paraId="60C7E097" w14:textId="77777777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0C85C874" w14:textId="6EFFDFA3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693367CC" w14:textId="77777777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0367C94F" w14:textId="7421F96A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vAlign w:val="center"/>
          </w:tcPr>
          <w:p w14:paraId="566A3E75" w14:textId="77777777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3FA293E5" w14:textId="44EAFE86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560" w:type="dxa"/>
            <w:vAlign w:val="center"/>
          </w:tcPr>
          <w:p w14:paraId="0633235D" w14:textId="77777777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5B109ADF" w14:textId="72E0619A" w:rsidR="00CC2328" w:rsidRDefault="00CC2328" w:rsidP="00E16113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</w:tr>
      <w:tr w:rsidR="006469C0" w14:paraId="36966696" w14:textId="77777777" w:rsidTr="006469C0">
        <w:trPr>
          <w:trHeight w:val="130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A585" w14:textId="375667FC" w:rsidR="006469C0" w:rsidRDefault="006469C0" w:rsidP="00B06880">
            <w:pPr>
              <w:pStyle w:val="Tekstpodstawowywcity"/>
              <w:spacing w:after="0"/>
              <w:ind w:left="0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CA51" w14:textId="0B62EAE2" w:rsidR="006469C0" w:rsidRPr="00E16113" w:rsidRDefault="006469C0" w:rsidP="00B06880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PAKIET NR </w:t>
            </w:r>
            <w:r w:rsidRPr="00A427A1">
              <w:rPr>
                <w:b/>
                <w:sz w:val="24"/>
              </w:rPr>
              <w:t>I</w:t>
            </w:r>
            <w:r>
              <w:rPr>
                <w:b/>
                <w:sz w:val="24"/>
              </w:rPr>
              <w:t>I</w:t>
            </w:r>
            <w:r w:rsidRPr="00A427A1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</w:t>
            </w:r>
            <w:r w:rsidR="009A39C6">
              <w:rPr>
                <w:bCs/>
                <w:sz w:val="24"/>
              </w:rPr>
              <w:t xml:space="preserve">Wykonanie </w:t>
            </w:r>
            <w:proofErr w:type="spellStart"/>
            <w:r w:rsidR="009A39C6">
              <w:rPr>
                <w:bCs/>
                <w:sz w:val="24"/>
              </w:rPr>
              <w:t>wodospustów</w:t>
            </w:r>
            <w:proofErr w:type="spellEnd"/>
          </w:p>
          <w:p w14:paraId="60EA4796" w14:textId="77777777" w:rsidR="006469C0" w:rsidRDefault="006469C0" w:rsidP="00B06880">
            <w:pPr>
              <w:pStyle w:val="Tekstpodstawowywcity"/>
              <w:spacing w:after="0"/>
              <w:ind w:left="0" w:right="34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2E3F" w14:textId="0A521CB3" w:rsidR="006469C0" w:rsidRDefault="009A39C6" w:rsidP="00B06880">
            <w:pPr>
              <w:pStyle w:val="Tekstpodstawowywcity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37DA" w14:textId="3E92ED2F" w:rsidR="006469C0" w:rsidRDefault="00BB6754" w:rsidP="006469C0">
            <w:pPr>
              <w:pStyle w:val="Tekstpodstawowywcity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9A39C6"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989C" w14:textId="77777777" w:rsidR="006469C0" w:rsidRDefault="006469C0" w:rsidP="00B0688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5A498099" w14:textId="77777777" w:rsidR="006469C0" w:rsidRDefault="006469C0" w:rsidP="00B0688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4F3" w14:textId="77777777" w:rsidR="006469C0" w:rsidRDefault="006469C0" w:rsidP="00B0688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6D7CF02C" w14:textId="77777777" w:rsidR="006469C0" w:rsidRDefault="006469C0" w:rsidP="00B0688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B647" w14:textId="77777777" w:rsidR="006469C0" w:rsidRDefault="006469C0" w:rsidP="00B0688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1B5BAA05" w14:textId="77777777" w:rsidR="006469C0" w:rsidRDefault="006469C0" w:rsidP="00B0688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4EC5" w14:textId="77777777" w:rsidR="006469C0" w:rsidRDefault="006469C0" w:rsidP="00B0688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</w:p>
          <w:p w14:paraId="6F58A3F2" w14:textId="77777777" w:rsidR="006469C0" w:rsidRDefault="006469C0" w:rsidP="00B06880">
            <w:pPr>
              <w:pStyle w:val="Tekstpodstawowywcity"/>
              <w:spacing w:after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………….</w:t>
            </w:r>
          </w:p>
        </w:tc>
      </w:tr>
    </w:tbl>
    <w:p w14:paraId="38D66A7A" w14:textId="05432FDA" w:rsidR="00B43686" w:rsidRDefault="00B43686" w:rsidP="00B43686">
      <w:pPr>
        <w:pStyle w:val="Tekstprzypisudolnego"/>
        <w:ind w:left="567"/>
        <w:jc w:val="both"/>
        <w:rPr>
          <w:szCs w:val="24"/>
        </w:rPr>
      </w:pPr>
      <w:r w:rsidRPr="00C21A4E">
        <w:rPr>
          <w:szCs w:val="24"/>
        </w:rPr>
        <w:t xml:space="preserve">Oświadczam (-y), że powyższa cena zawiera wszystkie koszty związane z realizacją przedmiotu umowy jakie ponosi </w:t>
      </w:r>
      <w:r w:rsidRPr="00C21A4E">
        <w:rPr>
          <w:b/>
          <w:szCs w:val="24"/>
        </w:rPr>
        <w:t xml:space="preserve">Zamawiający </w:t>
      </w:r>
      <w:r>
        <w:rPr>
          <w:szCs w:val="24"/>
        </w:rPr>
        <w:t>w</w:t>
      </w:r>
      <w:r w:rsidR="009B1E8D">
        <w:rPr>
          <w:szCs w:val="24"/>
        </w:rPr>
        <w:t xml:space="preserve"> </w:t>
      </w:r>
      <w:r w:rsidRPr="00C21A4E">
        <w:rPr>
          <w:szCs w:val="24"/>
        </w:rPr>
        <w:t>przypadku wyboru niniejszej oferty.</w:t>
      </w:r>
    </w:p>
    <w:p w14:paraId="14BF9D6B" w14:textId="4BEBEF1B" w:rsidR="00B43686" w:rsidRDefault="00B43686" w:rsidP="00B43686">
      <w:pPr>
        <w:pStyle w:val="Tekstprzypisudolnego"/>
        <w:ind w:left="567"/>
        <w:jc w:val="both"/>
        <w:rPr>
          <w:szCs w:val="24"/>
        </w:rPr>
      </w:pPr>
    </w:p>
    <w:p w14:paraId="3540AEAF" w14:textId="77777777" w:rsidR="001A19F3" w:rsidRDefault="001A19F3" w:rsidP="00B43686">
      <w:pPr>
        <w:pStyle w:val="Tekstprzypisudolnego"/>
        <w:ind w:left="567"/>
        <w:jc w:val="both"/>
        <w:rPr>
          <w:szCs w:val="24"/>
        </w:rPr>
      </w:pPr>
    </w:p>
    <w:p w14:paraId="79F9BD03" w14:textId="490E92F1" w:rsidR="00B43686" w:rsidRPr="001A19F3" w:rsidRDefault="00B43686" w:rsidP="00871DEC">
      <w:pPr>
        <w:pStyle w:val="Akapitzlist"/>
        <w:numPr>
          <w:ilvl w:val="0"/>
          <w:numId w:val="35"/>
        </w:numPr>
        <w:spacing w:before="120" w:after="20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1A19F3">
        <w:rPr>
          <w:sz w:val="24"/>
          <w:szCs w:val="24"/>
        </w:rPr>
        <w:t>Oświadczam (-y), że uważam (-y) się za związanych niniejszą ofertą na czas wskazany w </w:t>
      </w:r>
      <w:r w:rsidRPr="001A19F3">
        <w:rPr>
          <w:i/>
          <w:sz w:val="24"/>
          <w:szCs w:val="24"/>
        </w:rPr>
        <w:t>Specyfikacji Warunków Zamówienia</w:t>
      </w:r>
      <w:r w:rsidRPr="001A19F3">
        <w:rPr>
          <w:sz w:val="24"/>
          <w:szCs w:val="24"/>
        </w:rPr>
        <w:t>, tj</w:t>
      </w:r>
      <w:r w:rsidRPr="001A19F3">
        <w:rPr>
          <w:b/>
          <w:sz w:val="24"/>
          <w:szCs w:val="24"/>
        </w:rPr>
        <w:t>. 30 dni</w:t>
      </w:r>
      <w:r w:rsidRPr="001A19F3">
        <w:rPr>
          <w:sz w:val="24"/>
          <w:szCs w:val="24"/>
        </w:rPr>
        <w:t xml:space="preserve"> od upływu terminu składania ofert.</w:t>
      </w:r>
    </w:p>
    <w:p w14:paraId="56F6A737" w14:textId="1F592F57" w:rsidR="00840C30" w:rsidRPr="000A0967" w:rsidRDefault="00840C30" w:rsidP="000A0967">
      <w:pPr>
        <w:jc w:val="both"/>
        <w:rPr>
          <w:sz w:val="24"/>
          <w:szCs w:val="24"/>
        </w:rPr>
      </w:pPr>
    </w:p>
    <w:p w14:paraId="142E25DB" w14:textId="77777777" w:rsidR="00B43686" w:rsidRPr="002F5A80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3C45D364" w:rsidR="00B43686" w:rsidRPr="0000389A" w:rsidRDefault="001A19F3" w:rsidP="005266E0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 w:rsidRPr="0000389A">
        <w:rPr>
          <w:b/>
          <w:bCs/>
          <w:sz w:val="24"/>
          <w:szCs w:val="24"/>
        </w:rPr>
        <w:t>3</w:t>
      </w:r>
      <w:r w:rsidR="00B43686" w:rsidRPr="0000389A">
        <w:rPr>
          <w:b/>
          <w:bCs/>
          <w:sz w:val="24"/>
          <w:szCs w:val="24"/>
        </w:rPr>
        <w:t>.1.</w:t>
      </w:r>
      <w:r w:rsidR="00B43686" w:rsidRPr="0000389A">
        <w:rPr>
          <w:b/>
          <w:sz w:val="24"/>
          <w:szCs w:val="24"/>
        </w:rPr>
        <w:tab/>
        <w:t>nie będzie</w:t>
      </w:r>
      <w:r w:rsidR="00B43686" w:rsidRPr="0000389A">
        <w:rPr>
          <w:sz w:val="24"/>
          <w:szCs w:val="24"/>
        </w:rPr>
        <w:t xml:space="preserve"> </w:t>
      </w:r>
      <w:r w:rsidR="00B43686" w:rsidRPr="0000389A">
        <w:rPr>
          <w:b/>
          <w:sz w:val="24"/>
          <w:szCs w:val="24"/>
        </w:rPr>
        <w:t>prowadzić do powstania u Zamawiającego obowiązku podatkowego*</w:t>
      </w:r>
    </w:p>
    <w:p w14:paraId="75D147A1" w14:textId="61A1F6E5" w:rsidR="00B43686" w:rsidRPr="0000389A" w:rsidRDefault="001A19F3" w:rsidP="005266E0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 w:rsidRPr="0000389A">
        <w:rPr>
          <w:b/>
          <w:bCs/>
          <w:sz w:val="24"/>
          <w:szCs w:val="24"/>
        </w:rPr>
        <w:t>3</w:t>
      </w:r>
      <w:r w:rsidR="00B43686" w:rsidRPr="0000389A">
        <w:rPr>
          <w:b/>
          <w:bCs/>
          <w:sz w:val="24"/>
          <w:szCs w:val="24"/>
        </w:rPr>
        <w:t>.2</w:t>
      </w:r>
      <w:r w:rsidR="00B43686" w:rsidRPr="0000389A">
        <w:rPr>
          <w:sz w:val="24"/>
          <w:szCs w:val="24"/>
        </w:rPr>
        <w:t>.</w:t>
      </w:r>
      <w:r w:rsidR="00B43686" w:rsidRPr="0000389A">
        <w:rPr>
          <w:b/>
          <w:sz w:val="24"/>
          <w:szCs w:val="24"/>
        </w:rPr>
        <w:tab/>
        <w:t>będzie</w:t>
      </w:r>
      <w:r w:rsidR="00B43686" w:rsidRPr="0000389A">
        <w:rPr>
          <w:sz w:val="24"/>
          <w:szCs w:val="24"/>
        </w:rPr>
        <w:t xml:space="preserve"> </w:t>
      </w:r>
      <w:r w:rsidR="00B43686" w:rsidRPr="0000389A">
        <w:rPr>
          <w:b/>
          <w:sz w:val="24"/>
          <w:szCs w:val="24"/>
        </w:rPr>
        <w:t>prowadzić do powstania u Zamawiającego obowiązku podatkowego*.</w:t>
      </w:r>
    </w:p>
    <w:p w14:paraId="767E92B4" w14:textId="131B4CEA" w:rsidR="00B43686" w:rsidRPr="0000389A" w:rsidRDefault="00B43686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00389A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 w:rsidRPr="0000389A">
        <w:rPr>
          <w:sz w:val="24"/>
          <w:szCs w:val="24"/>
        </w:rPr>
        <w:t xml:space="preserve"> </w:t>
      </w:r>
      <w:r w:rsidRPr="0000389A">
        <w:rPr>
          <w:sz w:val="24"/>
          <w:szCs w:val="24"/>
        </w:rPr>
        <w:t>………………………………………………………………………..</w:t>
      </w:r>
    </w:p>
    <w:p w14:paraId="339A51B7" w14:textId="01291582" w:rsidR="00C94A9A" w:rsidRPr="000A0967" w:rsidRDefault="001D6BA3" w:rsidP="000A0967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00389A">
        <w:rPr>
          <w:sz w:val="24"/>
          <w:szCs w:val="24"/>
        </w:rPr>
        <w:t>………………………………………………………………………………………….</w:t>
      </w:r>
    </w:p>
    <w:p w14:paraId="0E52FE38" w14:textId="77777777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, że </w:t>
      </w:r>
    </w:p>
    <w:p w14:paraId="076F3D02" w14:textId="44EF94D0" w:rsidR="00F44566" w:rsidRPr="000B70E5" w:rsidRDefault="001A19F3" w:rsidP="00F44566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4</w:t>
      </w:r>
      <w:r w:rsidR="00B43686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F44566" w:rsidRPr="003705F4">
        <w:rPr>
          <w:b/>
          <w:sz w:val="24"/>
          <w:szCs w:val="24"/>
        </w:rPr>
        <w:t xml:space="preserve">jestem </w:t>
      </w:r>
      <w:r w:rsidR="001D6BA3" w:rsidRPr="003705F4">
        <w:rPr>
          <w:b/>
          <w:sz w:val="24"/>
          <w:szCs w:val="24"/>
        </w:rPr>
        <w:t xml:space="preserve"> </w:t>
      </w:r>
      <w:proofErr w:type="spellStart"/>
      <w:r w:rsidR="00F44566" w:rsidRPr="003705F4">
        <w:rPr>
          <w:b/>
          <w:sz w:val="24"/>
          <w:szCs w:val="24"/>
        </w:rPr>
        <w:t>mikroprzedsiębiorcą</w:t>
      </w:r>
      <w:proofErr w:type="spellEnd"/>
      <w:r w:rsidR="00F44566" w:rsidRPr="000B70E5">
        <w:rPr>
          <w:b/>
          <w:sz w:val="28"/>
          <w:szCs w:val="28"/>
        </w:rPr>
        <w:t>*</w:t>
      </w:r>
    </w:p>
    <w:p w14:paraId="51841BF0" w14:textId="7022FB7C" w:rsidR="00F44566" w:rsidRPr="003705F4" w:rsidRDefault="001A19F3" w:rsidP="00F44566">
      <w:pPr>
        <w:pStyle w:val="Akapitzlist"/>
        <w:spacing w:line="360" w:lineRule="auto"/>
        <w:ind w:left="709" w:right="23" w:hanging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F44566">
        <w:rPr>
          <w:b/>
          <w:sz w:val="24"/>
          <w:szCs w:val="24"/>
        </w:rPr>
        <w:t>.2.</w:t>
      </w:r>
      <w:r w:rsidR="00F44566">
        <w:rPr>
          <w:b/>
          <w:sz w:val="24"/>
          <w:szCs w:val="24"/>
        </w:rPr>
        <w:tab/>
      </w:r>
      <w:r w:rsidR="00F44566" w:rsidRPr="003705F4">
        <w:rPr>
          <w:b/>
          <w:sz w:val="24"/>
          <w:szCs w:val="24"/>
        </w:rPr>
        <w:t>jestem</w:t>
      </w:r>
      <w:r w:rsidR="001D6BA3" w:rsidRPr="003705F4">
        <w:rPr>
          <w:b/>
          <w:sz w:val="24"/>
          <w:szCs w:val="24"/>
        </w:rPr>
        <w:t xml:space="preserve"> </w:t>
      </w:r>
      <w:r w:rsidR="00F44566" w:rsidRPr="003705F4">
        <w:rPr>
          <w:b/>
          <w:sz w:val="24"/>
          <w:szCs w:val="24"/>
        </w:rPr>
        <w:t xml:space="preserve"> małym przedsiębiorcą* </w:t>
      </w:r>
    </w:p>
    <w:p w14:paraId="5430B874" w14:textId="44BC5350" w:rsidR="00F44566" w:rsidRPr="003705F4" w:rsidRDefault="001A19F3" w:rsidP="00F44566">
      <w:pPr>
        <w:pStyle w:val="Akapitzlist"/>
        <w:spacing w:line="360" w:lineRule="auto"/>
        <w:ind w:left="709" w:right="23" w:hanging="425"/>
        <w:jc w:val="both"/>
        <w:rPr>
          <w:b/>
          <w:sz w:val="24"/>
          <w:szCs w:val="24"/>
        </w:rPr>
      </w:pPr>
      <w:r w:rsidRPr="003705F4">
        <w:rPr>
          <w:b/>
          <w:sz w:val="24"/>
          <w:szCs w:val="24"/>
        </w:rPr>
        <w:t>4</w:t>
      </w:r>
      <w:r w:rsidR="00F44566" w:rsidRPr="003705F4">
        <w:rPr>
          <w:b/>
          <w:sz w:val="24"/>
          <w:szCs w:val="24"/>
        </w:rPr>
        <w:t>.3.</w:t>
      </w:r>
      <w:r w:rsidR="00F44566" w:rsidRPr="003705F4">
        <w:rPr>
          <w:b/>
          <w:sz w:val="24"/>
          <w:szCs w:val="24"/>
        </w:rPr>
        <w:tab/>
        <w:t xml:space="preserve">jestem </w:t>
      </w:r>
      <w:r w:rsidR="001D6BA3" w:rsidRPr="003705F4">
        <w:rPr>
          <w:b/>
          <w:sz w:val="24"/>
          <w:szCs w:val="24"/>
        </w:rPr>
        <w:t xml:space="preserve"> </w:t>
      </w:r>
      <w:r w:rsidR="00F44566" w:rsidRPr="003705F4">
        <w:rPr>
          <w:b/>
          <w:sz w:val="24"/>
          <w:szCs w:val="24"/>
        </w:rPr>
        <w:t>średnim przedsiębiorcą *</w:t>
      </w:r>
    </w:p>
    <w:p w14:paraId="6C21140D" w14:textId="12C3E595" w:rsidR="00F44566" w:rsidRPr="003705F4" w:rsidRDefault="001A19F3" w:rsidP="00F44566">
      <w:pPr>
        <w:pStyle w:val="Akapitzlist"/>
        <w:spacing w:line="360" w:lineRule="auto"/>
        <w:ind w:left="709" w:right="23" w:hanging="425"/>
        <w:jc w:val="both"/>
        <w:rPr>
          <w:b/>
          <w:sz w:val="24"/>
          <w:szCs w:val="24"/>
        </w:rPr>
      </w:pPr>
      <w:r w:rsidRPr="003705F4">
        <w:rPr>
          <w:b/>
          <w:sz w:val="24"/>
          <w:szCs w:val="24"/>
        </w:rPr>
        <w:t>4</w:t>
      </w:r>
      <w:r w:rsidR="00F44566" w:rsidRPr="003705F4">
        <w:rPr>
          <w:b/>
          <w:sz w:val="24"/>
          <w:szCs w:val="24"/>
        </w:rPr>
        <w:t>.4.</w:t>
      </w:r>
      <w:r w:rsidR="00F44566" w:rsidRPr="003705F4">
        <w:rPr>
          <w:b/>
          <w:sz w:val="24"/>
          <w:szCs w:val="24"/>
        </w:rPr>
        <w:tab/>
        <w:t xml:space="preserve">nie jestem </w:t>
      </w:r>
      <w:r w:rsidR="001D6BA3" w:rsidRPr="003705F4">
        <w:rPr>
          <w:b/>
          <w:sz w:val="24"/>
          <w:szCs w:val="24"/>
        </w:rPr>
        <w:t xml:space="preserve"> </w:t>
      </w:r>
      <w:proofErr w:type="spellStart"/>
      <w:r w:rsidR="00F44566" w:rsidRPr="003705F4">
        <w:rPr>
          <w:b/>
          <w:sz w:val="24"/>
          <w:szCs w:val="24"/>
        </w:rPr>
        <w:t>mikroprzedsiębiorcą</w:t>
      </w:r>
      <w:proofErr w:type="spellEnd"/>
      <w:r w:rsidR="00F44566" w:rsidRPr="003705F4">
        <w:rPr>
          <w:b/>
          <w:sz w:val="24"/>
          <w:szCs w:val="24"/>
        </w:rPr>
        <w:t>, małym lub średnim przedsiębiorcą*</w:t>
      </w:r>
    </w:p>
    <w:p w14:paraId="1570D6DE" w14:textId="37B4F82D" w:rsidR="00B43686" w:rsidRPr="00E1532C" w:rsidRDefault="00B43686" w:rsidP="00182C41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</w:t>
      </w:r>
      <w:r w:rsidR="00182C41">
        <w:rPr>
          <w:i/>
          <w:sz w:val="24"/>
          <w:szCs w:val="24"/>
        </w:rPr>
        <w:t>z dnia 6 marca 2018r. prawo przedsiębiorców (</w:t>
      </w:r>
      <w:proofErr w:type="spellStart"/>
      <w:r w:rsidR="00182C41" w:rsidRPr="00182C41">
        <w:rPr>
          <w:i/>
          <w:sz w:val="24"/>
          <w:szCs w:val="24"/>
        </w:rPr>
        <w:t>t.j</w:t>
      </w:r>
      <w:proofErr w:type="spellEnd"/>
      <w:r w:rsidR="00182C41" w:rsidRPr="00182C41">
        <w:rPr>
          <w:i/>
          <w:sz w:val="24"/>
          <w:szCs w:val="24"/>
        </w:rPr>
        <w:t>.</w:t>
      </w:r>
      <w:r w:rsidR="00182C41">
        <w:rPr>
          <w:i/>
          <w:sz w:val="24"/>
          <w:szCs w:val="24"/>
        </w:rPr>
        <w:t xml:space="preserve"> </w:t>
      </w:r>
      <w:r w:rsidR="00A3671D" w:rsidRPr="00A3671D">
        <w:rPr>
          <w:i/>
          <w:sz w:val="24"/>
          <w:szCs w:val="24"/>
        </w:rPr>
        <w:t>Dz.U.2024.236</w:t>
      </w:r>
      <w:r w:rsidR="00182C41">
        <w:rPr>
          <w:i/>
          <w:sz w:val="24"/>
          <w:szCs w:val="24"/>
        </w:rPr>
        <w:t>)</w:t>
      </w:r>
      <w:r w:rsidR="00182C41" w:rsidRPr="00E1532C">
        <w:rPr>
          <w:i/>
          <w:sz w:val="24"/>
          <w:szCs w:val="24"/>
        </w:rPr>
        <w:t>.</w:t>
      </w:r>
    </w:p>
    <w:p w14:paraId="6A1A0BB1" w14:textId="77777777" w:rsidR="009B1E8D" w:rsidRDefault="009B1E8D" w:rsidP="00B43686">
      <w:pPr>
        <w:pStyle w:val="Akapitzlist"/>
        <w:spacing w:line="360" w:lineRule="auto"/>
        <w:ind w:left="0" w:right="23"/>
        <w:jc w:val="both"/>
        <w:rPr>
          <w:sz w:val="24"/>
          <w:szCs w:val="24"/>
        </w:rPr>
      </w:pPr>
    </w:p>
    <w:p w14:paraId="77C6B128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1C87497D" w14:textId="61E9B6EB" w:rsidR="001D6BA3" w:rsidRPr="002F5A80" w:rsidRDefault="001A19F3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5</w:t>
      </w:r>
      <w:r w:rsidR="001D6BA3" w:rsidRPr="00352E34">
        <w:rPr>
          <w:b/>
          <w:bCs/>
          <w:sz w:val="24"/>
        </w:rPr>
        <w:t>.1</w:t>
      </w:r>
      <w:r w:rsidR="001D6BA3" w:rsidRPr="0008436C">
        <w:rPr>
          <w:sz w:val="24"/>
        </w:rPr>
        <w:t>.</w:t>
      </w:r>
      <w:r w:rsidR="001D6BA3">
        <w:rPr>
          <w:b/>
          <w:sz w:val="28"/>
        </w:rPr>
        <w:tab/>
      </w:r>
      <w:r w:rsidR="001D6BA3" w:rsidRPr="009A30BD">
        <w:rPr>
          <w:b/>
          <w:sz w:val="24"/>
          <w:szCs w:val="24"/>
        </w:rPr>
        <w:t>Nie  zamierzam (-y)</w:t>
      </w:r>
      <w:r w:rsidR="001D6BA3" w:rsidRPr="009A30BD">
        <w:rPr>
          <w:sz w:val="24"/>
          <w:szCs w:val="24"/>
        </w:rPr>
        <w:t xml:space="preserve"> zlecać</w:t>
      </w:r>
      <w:r w:rsidR="001D6BA3" w:rsidRPr="002F5A80">
        <w:rPr>
          <w:sz w:val="24"/>
        </w:rPr>
        <w:t xml:space="preserve"> wykonania części robót podwykonawcom*.</w:t>
      </w:r>
    </w:p>
    <w:p w14:paraId="0D1B00ED" w14:textId="7A13010E" w:rsidR="001D6BA3" w:rsidRDefault="001A19F3" w:rsidP="00670FEA">
      <w:pPr>
        <w:pStyle w:val="Akapitzlist"/>
        <w:spacing w:line="360" w:lineRule="auto"/>
        <w:ind w:left="993" w:hanging="567"/>
        <w:jc w:val="both"/>
        <w:rPr>
          <w:sz w:val="24"/>
        </w:rPr>
      </w:pPr>
      <w:r>
        <w:rPr>
          <w:b/>
          <w:bCs/>
          <w:sz w:val="24"/>
        </w:rPr>
        <w:t>5</w:t>
      </w:r>
      <w:r w:rsidR="001D6BA3" w:rsidRPr="00352E34">
        <w:rPr>
          <w:b/>
          <w:bCs/>
          <w:sz w:val="24"/>
        </w:rPr>
        <w:t>.2.</w:t>
      </w:r>
      <w:r w:rsidR="001D6BA3">
        <w:rPr>
          <w:b/>
          <w:sz w:val="28"/>
        </w:rPr>
        <w:tab/>
      </w:r>
      <w:r w:rsidR="001D6BA3" w:rsidRPr="009A30BD">
        <w:rPr>
          <w:b/>
          <w:sz w:val="24"/>
          <w:szCs w:val="24"/>
        </w:rPr>
        <w:t>Zamierzam (-y)</w:t>
      </w:r>
      <w:r w:rsidR="001D6BA3" w:rsidRPr="002F5A80">
        <w:rPr>
          <w:b/>
          <w:sz w:val="28"/>
        </w:rPr>
        <w:t xml:space="preserve">  </w:t>
      </w:r>
      <w:r w:rsidR="001D6BA3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1D6BA3" w:rsidRPr="002F5A80" w14:paraId="6735EBE0" w14:textId="77777777" w:rsidTr="008A650F">
        <w:tc>
          <w:tcPr>
            <w:tcW w:w="620" w:type="dxa"/>
          </w:tcPr>
          <w:p w14:paraId="5FFF46A2" w14:textId="77777777" w:rsidR="001D6BA3" w:rsidRPr="002F5A80" w:rsidRDefault="001D6BA3" w:rsidP="008A650F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F459A14" w14:textId="2383F63C" w:rsidR="001D6BA3" w:rsidRPr="002F5A80" w:rsidRDefault="001D6BA3" w:rsidP="008A650F">
            <w:pPr>
              <w:jc w:val="center"/>
            </w:pPr>
            <w:r>
              <w:t>Z</w:t>
            </w:r>
            <w:r w:rsidRPr="002F5A80">
              <w:t xml:space="preserve">akres robót,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0C34DA52" w14:textId="77777777" w:rsidR="001D6BA3" w:rsidRDefault="001D6BA3" w:rsidP="008A650F">
            <w:pPr>
              <w:jc w:val="center"/>
            </w:pPr>
            <w:r>
              <w:t xml:space="preserve">Firma (nazwa) Podwykonawcy </w:t>
            </w:r>
          </w:p>
          <w:p w14:paraId="62A8223A" w14:textId="77777777" w:rsidR="001D6BA3" w:rsidRPr="002F5A80" w:rsidRDefault="001D6BA3" w:rsidP="008A650F">
            <w:pPr>
              <w:jc w:val="center"/>
            </w:pPr>
            <w:r>
              <w:t>jeżeli jest znana</w:t>
            </w:r>
          </w:p>
        </w:tc>
      </w:tr>
      <w:tr w:rsidR="001D6BA3" w:rsidRPr="002F5A80" w14:paraId="647C2D3C" w14:textId="77777777" w:rsidTr="008A650F">
        <w:tc>
          <w:tcPr>
            <w:tcW w:w="620" w:type="dxa"/>
          </w:tcPr>
          <w:p w14:paraId="1AA6E44B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F90C4A6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3FD4DF02" w14:textId="77777777" w:rsidR="001D6BA3" w:rsidRPr="002F5A80" w:rsidRDefault="001D6BA3" w:rsidP="008A650F">
            <w:pPr>
              <w:spacing w:line="360" w:lineRule="auto"/>
            </w:pPr>
          </w:p>
        </w:tc>
      </w:tr>
      <w:tr w:rsidR="001D6BA3" w:rsidRPr="002F5A80" w14:paraId="75D4CE28" w14:textId="77777777" w:rsidTr="008A650F">
        <w:tc>
          <w:tcPr>
            <w:tcW w:w="620" w:type="dxa"/>
          </w:tcPr>
          <w:p w14:paraId="0AE04B04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AA815D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7D31AD5D" w14:textId="77777777" w:rsidR="001D6BA3" w:rsidRPr="002F5A80" w:rsidRDefault="001D6BA3" w:rsidP="008A650F">
            <w:pPr>
              <w:spacing w:line="360" w:lineRule="auto"/>
            </w:pPr>
          </w:p>
        </w:tc>
      </w:tr>
    </w:tbl>
    <w:p w14:paraId="0F0D0462" w14:textId="039447E1" w:rsidR="001D6BA3" w:rsidRDefault="001D6BA3" w:rsidP="001D6BA3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14:paraId="7FF5BAA8" w14:textId="50F2D61D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zamieszczone na stronach nr ……</w:t>
      </w:r>
      <w:r w:rsidRPr="00CB4F64">
        <w:rPr>
          <w:bCs/>
          <w:sz w:val="24"/>
          <w:szCs w:val="24"/>
        </w:rPr>
        <w:t xml:space="preserve"> 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…………………………………………………..</w:t>
      </w:r>
    </w:p>
    <w:p w14:paraId="1106AF0D" w14:textId="77777777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48764E7A" w14:textId="77777777" w:rsidR="001D6BA3" w:rsidRDefault="001D6BA3" w:rsidP="001D6BA3">
      <w:pPr>
        <w:pStyle w:val="Akapitzlist"/>
        <w:spacing w:before="120"/>
        <w:ind w:left="567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31B55AFD" w14:textId="77777777" w:rsidR="009B1E8D" w:rsidRDefault="009B1E8D" w:rsidP="001D6BA3">
      <w:pPr>
        <w:pStyle w:val="Akapitzlist"/>
        <w:spacing w:before="120"/>
        <w:ind w:left="567"/>
        <w:jc w:val="both"/>
        <w:rPr>
          <w:bCs/>
          <w:sz w:val="24"/>
          <w:szCs w:val="24"/>
        </w:rPr>
      </w:pPr>
    </w:p>
    <w:p w14:paraId="050C95DE" w14:textId="17ED3114" w:rsidR="001D6BA3" w:rsidRPr="00E1532C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E1532C">
        <w:rPr>
          <w:bCs/>
          <w:sz w:val="24"/>
          <w:szCs w:val="24"/>
        </w:rPr>
        <w:t>Wszelką korespondencję w sprawie niniejszego</w:t>
      </w:r>
      <w:r w:rsidR="006C11C0" w:rsidRPr="00E1532C">
        <w:rPr>
          <w:bCs/>
          <w:sz w:val="24"/>
          <w:szCs w:val="24"/>
        </w:rPr>
        <w:t xml:space="preserve"> postępowania należy kierować przez platformę JOSEPHINE.</w:t>
      </w:r>
    </w:p>
    <w:p w14:paraId="128544EA" w14:textId="77777777" w:rsidR="009B1E8D" w:rsidRDefault="009B1E8D" w:rsidP="001D6BA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3C2E5300" w14:textId="77777777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3C11C299" w14:textId="77777777" w:rsidR="009B1E8D" w:rsidRPr="00C91363" w:rsidRDefault="009B1E8D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7A88A4C" w14:textId="77777777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4C080FF0" w14:textId="77777777" w:rsidR="009B1E8D" w:rsidRDefault="009B1E8D" w:rsidP="001D6BA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FD7F6FE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066236FD" w14:textId="63EEE374" w:rsidR="00B75A99" w:rsidRDefault="0015634A" w:rsidP="00B75A99">
      <w:pPr>
        <w:pStyle w:val="Akapitzlist"/>
        <w:numPr>
          <w:ilvl w:val="0"/>
          <w:numId w:val="43"/>
        </w:num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Kosztorys ofertowy (załącznik 3</w:t>
      </w:r>
      <w:r w:rsidR="00B75A99">
        <w:rPr>
          <w:bCs/>
          <w:sz w:val="24"/>
        </w:rPr>
        <w:t>a do SWZ</w:t>
      </w:r>
      <w:r w:rsidR="000E4923">
        <w:rPr>
          <w:bCs/>
          <w:sz w:val="24"/>
        </w:rPr>
        <w:t xml:space="preserve"> – Pakiet Nr …….</w:t>
      </w:r>
      <w:r w:rsidR="00B75A99">
        <w:rPr>
          <w:bCs/>
          <w:sz w:val="24"/>
        </w:rPr>
        <w:t>)</w:t>
      </w:r>
    </w:p>
    <w:p w14:paraId="096C3AC2" w14:textId="7D33C8BD" w:rsidR="001D6BA3" w:rsidRDefault="001D6BA3" w:rsidP="001D6BA3">
      <w:pPr>
        <w:pStyle w:val="Akapitzlist"/>
        <w:numPr>
          <w:ilvl w:val="0"/>
          <w:numId w:val="43"/>
        </w:numPr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</w:t>
      </w:r>
    </w:p>
    <w:p w14:paraId="5CDBB217" w14:textId="6EBA0459" w:rsidR="00ED4210" w:rsidRDefault="00ED4210" w:rsidP="001D6BA3">
      <w:pPr>
        <w:spacing w:line="360" w:lineRule="auto"/>
      </w:pPr>
      <w:bookmarkStart w:id="0" w:name="_GoBack"/>
      <w:bookmarkEnd w:id="0"/>
    </w:p>
    <w:p w14:paraId="266DDDB7" w14:textId="77777777" w:rsidR="001D6BA3" w:rsidRDefault="001D6BA3" w:rsidP="001D6BA3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587D7CFC" w14:textId="77777777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130B9DE" w14:textId="77777777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7FE1D2F5" w14:textId="77777777" w:rsidR="009B1E8D" w:rsidRDefault="009B1E8D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0D4A279" w14:textId="3B2AAC1D" w:rsidR="00B43686" w:rsidRPr="001D6BA3" w:rsidRDefault="001D6BA3" w:rsidP="001D6BA3">
      <w:pPr>
        <w:ind w:left="426" w:hanging="426"/>
        <w:rPr>
          <w:rFonts w:cs="ClassGarmndEU"/>
          <w:sz w:val="24"/>
          <w:szCs w:val="24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1"/>
    </w:p>
    <w:sectPr w:rsidR="00B43686" w:rsidRPr="001D6BA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CDBF4" w14:textId="77777777" w:rsidR="00B05B5C" w:rsidRDefault="00B05B5C" w:rsidP="00AC3E6B">
      <w:r>
        <w:separator/>
      </w:r>
    </w:p>
  </w:endnote>
  <w:endnote w:type="continuationSeparator" w:id="0">
    <w:p w14:paraId="6A4AA1B2" w14:textId="77777777" w:rsidR="00B05B5C" w:rsidRDefault="00B05B5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D0C89B3" w14:textId="0039DFF9" w:rsidR="00021213" w:rsidRDefault="00161537" w:rsidP="00021213">
            <w:pPr>
              <w:pStyle w:val="Stopka"/>
              <w:tabs>
                <w:tab w:val="clear" w:pos="9072"/>
                <w:tab w:val="right" w:pos="9214"/>
              </w:tabs>
              <w:ind w:right="-257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87096B" wp14:editId="70E0EEE6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83185</wp:posOffset>
                      </wp:positionV>
                      <wp:extent cx="5829300" cy="635"/>
                      <wp:effectExtent l="5715" t="6985" r="13335" b="11430"/>
                      <wp:wrapNone/>
                      <wp:docPr id="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293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pattFill prst="pct5">
                                  <a:fgClr>
                                    <a:srgbClr val="000000"/>
                                  </a:fgClr>
                                  <a:bgClr>
                                    <a:srgbClr val="005023"/>
                                  </a:bgClr>
                                </a:patt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0F365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26" type="#_x0000_t32" style="position:absolute;margin-left:1.2pt;margin-top:6.55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hW/OgIAAIc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">
                      <v:stroke r:id="rId1" o:title="" color2="#005023" filltype="pattern"/>
                    </v:shape>
                  </w:pict>
                </mc:Fallback>
              </mc:AlternateContent>
            </w:r>
          </w:p>
          <w:p w14:paraId="450B711E" w14:textId="77777777" w:rsidR="00021213" w:rsidRDefault="00021213" w:rsidP="00021213">
            <w:pPr>
              <w:pStyle w:val="Stopka"/>
              <w:tabs>
                <w:tab w:val="clear" w:pos="9072"/>
                <w:tab w:val="right" w:pos="9639"/>
              </w:tabs>
              <w:ind w:right="-257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488D929" wp14:editId="20FFE5CB">
                  <wp:simplePos x="0" y="0"/>
                  <wp:positionH relativeFrom="column">
                    <wp:posOffset>4463415</wp:posOffset>
                  </wp:positionH>
                  <wp:positionV relativeFrom="paragraph">
                    <wp:posOffset>74930</wp:posOffset>
                  </wp:positionV>
                  <wp:extent cx="1419225" cy="447675"/>
                  <wp:effectExtent l="0" t="0" r="3175" b="8890"/>
                  <wp:wrapTight wrapText="bothSides">
                    <wp:wrapPolygon edited="0">
                      <wp:start x="0" y="0"/>
                      <wp:lineTo x="0" y="20978"/>
                      <wp:lineTo x="21294" y="20978"/>
                      <wp:lineTo x="21294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2FF649D" w14:textId="77777777" w:rsidR="00021213" w:rsidRDefault="00021213" w:rsidP="00021213">
            <w:pPr>
              <w:pStyle w:val="Stopka"/>
              <w:tabs>
                <w:tab w:val="clear" w:pos="9072"/>
                <w:tab w:val="right" w:pos="9214"/>
              </w:tabs>
              <w:ind w:right="2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PGL LP Nadleśnictwo Andrychów</w:t>
            </w:r>
          </w:p>
          <w:p w14:paraId="7AC3B745" w14:textId="77777777" w:rsidR="00021213" w:rsidRPr="00F430B7" w:rsidRDefault="00021213" w:rsidP="00021213">
            <w:pPr>
              <w:pStyle w:val="Stopka"/>
              <w:tabs>
                <w:tab w:val="clear" w:pos="9072"/>
                <w:tab w:val="right" w:pos="9214"/>
              </w:tabs>
              <w:ind w:right="2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ul. Słowackiego 2E, 34-120 Andrychów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Tel.:+48 33 875 20 15, fax: +48 33 875 28 13, e-mail: andrychow@katowice.lasy.gov.pl   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14:paraId="415AC2E9" w14:textId="77777777" w:rsidR="00021213" w:rsidRDefault="00021213" w:rsidP="00021213">
            <w:pPr>
              <w:pStyle w:val="Stopka"/>
            </w:pPr>
          </w:p>
          <w:p w14:paraId="05A39BDC" w14:textId="77777777" w:rsidR="006F7EF1" w:rsidRDefault="006F7EF1" w:rsidP="00021213">
            <w:pPr>
              <w:pStyle w:val="Stopka"/>
            </w:pPr>
          </w:p>
          <w:p w14:paraId="709F0569" w14:textId="51D54BA8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0A0967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0A0967">
              <w:rPr>
                <w:b/>
                <w:noProof/>
              </w:rPr>
              <w:t>4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C85C6" w14:textId="77777777" w:rsidR="00B05B5C" w:rsidRDefault="00B05B5C" w:rsidP="00AC3E6B">
      <w:r>
        <w:separator/>
      </w:r>
    </w:p>
  </w:footnote>
  <w:footnote w:type="continuationSeparator" w:id="0">
    <w:p w14:paraId="519F588B" w14:textId="77777777" w:rsidR="00B05B5C" w:rsidRDefault="00B05B5C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DCD08" w14:textId="372ED316" w:rsidR="00021213" w:rsidRPr="00021213" w:rsidRDefault="00021213" w:rsidP="00021213">
    <w:pPr>
      <w:pStyle w:val="Nagwek"/>
      <w:ind w:left="-284"/>
    </w:pPr>
    <w:r>
      <w:rPr>
        <w:noProof/>
        <w:color w:val="005023"/>
      </w:rPr>
      <w:drawing>
        <wp:inline distT="0" distB="0" distL="0" distR="0" wp14:anchorId="32BF4DC7" wp14:editId="70178AD4">
          <wp:extent cx="5760720" cy="66183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962C7" w14:textId="3E8300F1" w:rsidR="00021213" w:rsidRPr="00344F15" w:rsidRDefault="00021213" w:rsidP="00021213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 w:rsidR="00393FF7">
      <w:rPr>
        <w:b/>
        <w:sz w:val="22"/>
      </w:rPr>
      <w:t xml:space="preserve"> SA.270.1</w:t>
    </w:r>
    <w:r w:rsidR="00092845">
      <w:rPr>
        <w:b/>
        <w:sz w:val="22"/>
      </w:rPr>
      <w:t>2.2024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5CAED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1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2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3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4" w15:restartNumberingAfterBreak="0">
    <w:nsid w:val="1F280927"/>
    <w:multiLevelType w:val="hybridMultilevel"/>
    <w:tmpl w:val="B14C5D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9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4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8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29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3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7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0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2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3" w15:restartNumberingAfterBreak="0">
    <w:nsid w:val="71D36F58"/>
    <w:multiLevelType w:val="hybridMultilevel"/>
    <w:tmpl w:val="011C11CE"/>
    <w:lvl w:ilvl="0" w:tplc="AA087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26"/>
  </w:num>
  <w:num w:numId="4">
    <w:abstractNumId w:val="42"/>
  </w:num>
  <w:num w:numId="5">
    <w:abstractNumId w:val="46"/>
  </w:num>
  <w:num w:numId="6">
    <w:abstractNumId w:val="24"/>
  </w:num>
  <w:num w:numId="7">
    <w:abstractNumId w:val="16"/>
  </w:num>
  <w:num w:numId="8">
    <w:abstractNumId w:val="29"/>
  </w:num>
  <w:num w:numId="9">
    <w:abstractNumId w:val="15"/>
  </w:num>
  <w:num w:numId="10">
    <w:abstractNumId w:val="35"/>
  </w:num>
  <w:num w:numId="11">
    <w:abstractNumId w:val="31"/>
  </w:num>
  <w:num w:numId="12">
    <w:abstractNumId w:val="8"/>
  </w:num>
  <w:num w:numId="13">
    <w:abstractNumId w:val="30"/>
  </w:num>
  <w:num w:numId="14">
    <w:abstractNumId w:val="19"/>
  </w:num>
  <w:num w:numId="15">
    <w:abstractNumId w:val="3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4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8"/>
  </w:num>
  <w:num w:numId="28">
    <w:abstractNumId w:val="9"/>
  </w:num>
  <w:num w:numId="29">
    <w:abstractNumId w:val="13"/>
  </w:num>
  <w:num w:numId="30">
    <w:abstractNumId w:val="37"/>
  </w:num>
  <w:num w:numId="31">
    <w:abstractNumId w:val="41"/>
  </w:num>
  <w:num w:numId="32">
    <w:abstractNumId w:val="10"/>
  </w:num>
  <w:num w:numId="33">
    <w:abstractNumId w:val="18"/>
  </w:num>
  <w:num w:numId="34">
    <w:abstractNumId w:val="22"/>
  </w:num>
  <w:num w:numId="35">
    <w:abstractNumId w:val="5"/>
  </w:num>
  <w:num w:numId="36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40"/>
  </w:num>
  <w:num w:numId="40">
    <w:abstractNumId w:val="7"/>
  </w:num>
  <w:num w:numId="41">
    <w:abstractNumId w:val="3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</w:num>
  <w:num w:numId="43">
    <w:abstractNumId w:val="43"/>
  </w:num>
  <w:num w:numId="44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3C"/>
    <w:rsid w:val="00000B24"/>
    <w:rsid w:val="00001B53"/>
    <w:rsid w:val="000021A3"/>
    <w:rsid w:val="00002C18"/>
    <w:rsid w:val="0000389A"/>
    <w:rsid w:val="00010E1D"/>
    <w:rsid w:val="00017B06"/>
    <w:rsid w:val="00020724"/>
    <w:rsid w:val="00021213"/>
    <w:rsid w:val="000237BA"/>
    <w:rsid w:val="00025EC7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75FC2"/>
    <w:rsid w:val="00081DBC"/>
    <w:rsid w:val="000826A6"/>
    <w:rsid w:val="000859B7"/>
    <w:rsid w:val="0008624E"/>
    <w:rsid w:val="0008658B"/>
    <w:rsid w:val="000901B3"/>
    <w:rsid w:val="000923A2"/>
    <w:rsid w:val="00092845"/>
    <w:rsid w:val="00096658"/>
    <w:rsid w:val="0009756E"/>
    <w:rsid w:val="000A0967"/>
    <w:rsid w:val="000A5D07"/>
    <w:rsid w:val="000A6646"/>
    <w:rsid w:val="000A7BA0"/>
    <w:rsid w:val="000B106A"/>
    <w:rsid w:val="000B1EA0"/>
    <w:rsid w:val="000B65A0"/>
    <w:rsid w:val="000B6EC1"/>
    <w:rsid w:val="000C7EAC"/>
    <w:rsid w:val="000D12F4"/>
    <w:rsid w:val="000D4A99"/>
    <w:rsid w:val="000E0817"/>
    <w:rsid w:val="000E1AA4"/>
    <w:rsid w:val="000E1DE8"/>
    <w:rsid w:val="000E40F8"/>
    <w:rsid w:val="000E4923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07778"/>
    <w:rsid w:val="00111683"/>
    <w:rsid w:val="001135E5"/>
    <w:rsid w:val="0011580A"/>
    <w:rsid w:val="00115FEC"/>
    <w:rsid w:val="00117D19"/>
    <w:rsid w:val="00120CCD"/>
    <w:rsid w:val="00120E4C"/>
    <w:rsid w:val="00125F3B"/>
    <w:rsid w:val="001315C8"/>
    <w:rsid w:val="001338F9"/>
    <w:rsid w:val="0013636A"/>
    <w:rsid w:val="00137954"/>
    <w:rsid w:val="00137995"/>
    <w:rsid w:val="0014179E"/>
    <w:rsid w:val="001433C4"/>
    <w:rsid w:val="00144362"/>
    <w:rsid w:val="00144EA4"/>
    <w:rsid w:val="00147657"/>
    <w:rsid w:val="00153AEA"/>
    <w:rsid w:val="0015634A"/>
    <w:rsid w:val="001573DF"/>
    <w:rsid w:val="001577C6"/>
    <w:rsid w:val="00160D9A"/>
    <w:rsid w:val="00161537"/>
    <w:rsid w:val="0016633E"/>
    <w:rsid w:val="001678E0"/>
    <w:rsid w:val="00172314"/>
    <w:rsid w:val="00173063"/>
    <w:rsid w:val="00173161"/>
    <w:rsid w:val="0017446C"/>
    <w:rsid w:val="00175DCF"/>
    <w:rsid w:val="00182C41"/>
    <w:rsid w:val="001843E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19F3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609E"/>
    <w:rsid w:val="001D6BA3"/>
    <w:rsid w:val="001D79F9"/>
    <w:rsid w:val="001E0224"/>
    <w:rsid w:val="001E1024"/>
    <w:rsid w:val="001E241D"/>
    <w:rsid w:val="001E4D83"/>
    <w:rsid w:val="001E65D5"/>
    <w:rsid w:val="001E664E"/>
    <w:rsid w:val="001F0E72"/>
    <w:rsid w:val="001F3B92"/>
    <w:rsid w:val="001F531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21474"/>
    <w:rsid w:val="0022483B"/>
    <w:rsid w:val="00224EC1"/>
    <w:rsid w:val="0022695B"/>
    <w:rsid w:val="002279D5"/>
    <w:rsid w:val="00230BC4"/>
    <w:rsid w:val="00232FFF"/>
    <w:rsid w:val="00233FCB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3BC6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10DE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44A1"/>
    <w:rsid w:val="002F5B1F"/>
    <w:rsid w:val="002F6495"/>
    <w:rsid w:val="002F6A14"/>
    <w:rsid w:val="0030076D"/>
    <w:rsid w:val="00301630"/>
    <w:rsid w:val="00301CBF"/>
    <w:rsid w:val="00302A57"/>
    <w:rsid w:val="00307086"/>
    <w:rsid w:val="00311EF9"/>
    <w:rsid w:val="00313261"/>
    <w:rsid w:val="0031417C"/>
    <w:rsid w:val="00315E66"/>
    <w:rsid w:val="003176BA"/>
    <w:rsid w:val="00320864"/>
    <w:rsid w:val="00323B0F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72FC"/>
    <w:rsid w:val="003622BE"/>
    <w:rsid w:val="0036332F"/>
    <w:rsid w:val="00363F73"/>
    <w:rsid w:val="003641A0"/>
    <w:rsid w:val="00364215"/>
    <w:rsid w:val="00366296"/>
    <w:rsid w:val="00366CEC"/>
    <w:rsid w:val="003705F4"/>
    <w:rsid w:val="00370A7E"/>
    <w:rsid w:val="003713AA"/>
    <w:rsid w:val="00372272"/>
    <w:rsid w:val="00375627"/>
    <w:rsid w:val="0037574D"/>
    <w:rsid w:val="00376E75"/>
    <w:rsid w:val="003817D4"/>
    <w:rsid w:val="003821EC"/>
    <w:rsid w:val="003865C3"/>
    <w:rsid w:val="00386EC9"/>
    <w:rsid w:val="003927C7"/>
    <w:rsid w:val="00393FF7"/>
    <w:rsid w:val="003971F0"/>
    <w:rsid w:val="003A157B"/>
    <w:rsid w:val="003A2044"/>
    <w:rsid w:val="003A4CDE"/>
    <w:rsid w:val="003B10D6"/>
    <w:rsid w:val="003B39B2"/>
    <w:rsid w:val="003B4DB5"/>
    <w:rsid w:val="003B4EAB"/>
    <w:rsid w:val="003B4FE2"/>
    <w:rsid w:val="003B62E7"/>
    <w:rsid w:val="003C075B"/>
    <w:rsid w:val="003C11DB"/>
    <w:rsid w:val="003C2E08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E60F7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17C29"/>
    <w:rsid w:val="0052213A"/>
    <w:rsid w:val="005266E0"/>
    <w:rsid w:val="00527912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4F81"/>
    <w:rsid w:val="0058557D"/>
    <w:rsid w:val="00593121"/>
    <w:rsid w:val="00597F13"/>
    <w:rsid w:val="005A0193"/>
    <w:rsid w:val="005A0660"/>
    <w:rsid w:val="005A14CA"/>
    <w:rsid w:val="005B083A"/>
    <w:rsid w:val="005B6635"/>
    <w:rsid w:val="005B6D13"/>
    <w:rsid w:val="005C0FF2"/>
    <w:rsid w:val="005C3EB4"/>
    <w:rsid w:val="005C3F71"/>
    <w:rsid w:val="005C5A6B"/>
    <w:rsid w:val="005D02F1"/>
    <w:rsid w:val="005D0E15"/>
    <w:rsid w:val="005D4B0B"/>
    <w:rsid w:val="005D56A3"/>
    <w:rsid w:val="005D7F4D"/>
    <w:rsid w:val="005E720F"/>
    <w:rsid w:val="005E7483"/>
    <w:rsid w:val="005E7BBD"/>
    <w:rsid w:val="005F5347"/>
    <w:rsid w:val="005F5ECB"/>
    <w:rsid w:val="00601EB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69C0"/>
    <w:rsid w:val="0064770B"/>
    <w:rsid w:val="006478BE"/>
    <w:rsid w:val="00647F5B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0FEA"/>
    <w:rsid w:val="0067266C"/>
    <w:rsid w:val="00672C11"/>
    <w:rsid w:val="00672FE9"/>
    <w:rsid w:val="00674895"/>
    <w:rsid w:val="00680BFD"/>
    <w:rsid w:val="00680C64"/>
    <w:rsid w:val="00681F02"/>
    <w:rsid w:val="006825FB"/>
    <w:rsid w:val="00683F54"/>
    <w:rsid w:val="00685793"/>
    <w:rsid w:val="00693B83"/>
    <w:rsid w:val="006A0510"/>
    <w:rsid w:val="006A214B"/>
    <w:rsid w:val="006A32D7"/>
    <w:rsid w:val="006A34CC"/>
    <w:rsid w:val="006A3CE5"/>
    <w:rsid w:val="006A5738"/>
    <w:rsid w:val="006A70A9"/>
    <w:rsid w:val="006A74B6"/>
    <w:rsid w:val="006B54C1"/>
    <w:rsid w:val="006C11C0"/>
    <w:rsid w:val="006C1671"/>
    <w:rsid w:val="006C2AD8"/>
    <w:rsid w:val="006C6A9F"/>
    <w:rsid w:val="006D06D4"/>
    <w:rsid w:val="006D1C34"/>
    <w:rsid w:val="006D265A"/>
    <w:rsid w:val="006D349F"/>
    <w:rsid w:val="006D6903"/>
    <w:rsid w:val="006D6E5A"/>
    <w:rsid w:val="006D7653"/>
    <w:rsid w:val="006E36DF"/>
    <w:rsid w:val="006E463B"/>
    <w:rsid w:val="006E5DFC"/>
    <w:rsid w:val="006E6238"/>
    <w:rsid w:val="006E6C41"/>
    <w:rsid w:val="006F3487"/>
    <w:rsid w:val="006F761B"/>
    <w:rsid w:val="006F7EF1"/>
    <w:rsid w:val="00700BB1"/>
    <w:rsid w:val="0070464D"/>
    <w:rsid w:val="00711060"/>
    <w:rsid w:val="00711905"/>
    <w:rsid w:val="00712AB4"/>
    <w:rsid w:val="0072011B"/>
    <w:rsid w:val="007218D7"/>
    <w:rsid w:val="00722DF6"/>
    <w:rsid w:val="00723749"/>
    <w:rsid w:val="00723915"/>
    <w:rsid w:val="00723CFC"/>
    <w:rsid w:val="007245D2"/>
    <w:rsid w:val="0072516E"/>
    <w:rsid w:val="007262AC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2606"/>
    <w:rsid w:val="00764406"/>
    <w:rsid w:val="00764760"/>
    <w:rsid w:val="0076501B"/>
    <w:rsid w:val="00767CAD"/>
    <w:rsid w:val="0077261C"/>
    <w:rsid w:val="00773290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B4A39"/>
    <w:rsid w:val="007B5BC5"/>
    <w:rsid w:val="007B76D3"/>
    <w:rsid w:val="007C120C"/>
    <w:rsid w:val="007C4AD9"/>
    <w:rsid w:val="007C5039"/>
    <w:rsid w:val="007D0957"/>
    <w:rsid w:val="007D2389"/>
    <w:rsid w:val="007D7E45"/>
    <w:rsid w:val="007E064A"/>
    <w:rsid w:val="007E58E6"/>
    <w:rsid w:val="007E6CC7"/>
    <w:rsid w:val="007E6E64"/>
    <w:rsid w:val="007F13AB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0C30"/>
    <w:rsid w:val="0084157A"/>
    <w:rsid w:val="00843BC7"/>
    <w:rsid w:val="00853B0B"/>
    <w:rsid w:val="00862A2F"/>
    <w:rsid w:val="008636FC"/>
    <w:rsid w:val="00865443"/>
    <w:rsid w:val="00866091"/>
    <w:rsid w:val="0087294F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52D7"/>
    <w:rsid w:val="00895879"/>
    <w:rsid w:val="00895977"/>
    <w:rsid w:val="00896017"/>
    <w:rsid w:val="00897D69"/>
    <w:rsid w:val="008A13BD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2188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1285"/>
    <w:rsid w:val="00912300"/>
    <w:rsid w:val="009139C9"/>
    <w:rsid w:val="00915CEC"/>
    <w:rsid w:val="00916187"/>
    <w:rsid w:val="00916A04"/>
    <w:rsid w:val="00920667"/>
    <w:rsid w:val="00924E6F"/>
    <w:rsid w:val="00927862"/>
    <w:rsid w:val="00927B01"/>
    <w:rsid w:val="0093189B"/>
    <w:rsid w:val="009322A9"/>
    <w:rsid w:val="009329F2"/>
    <w:rsid w:val="00934826"/>
    <w:rsid w:val="00936FE6"/>
    <w:rsid w:val="009377F4"/>
    <w:rsid w:val="00940C4F"/>
    <w:rsid w:val="00946B50"/>
    <w:rsid w:val="00946D14"/>
    <w:rsid w:val="00947A2E"/>
    <w:rsid w:val="00953B0B"/>
    <w:rsid w:val="00953D20"/>
    <w:rsid w:val="00953EDE"/>
    <w:rsid w:val="00957601"/>
    <w:rsid w:val="00962A7B"/>
    <w:rsid w:val="0096375B"/>
    <w:rsid w:val="00963F7A"/>
    <w:rsid w:val="00964E21"/>
    <w:rsid w:val="00965417"/>
    <w:rsid w:val="009665C6"/>
    <w:rsid w:val="009729BF"/>
    <w:rsid w:val="00976A2A"/>
    <w:rsid w:val="00976CB8"/>
    <w:rsid w:val="00977071"/>
    <w:rsid w:val="0098058D"/>
    <w:rsid w:val="00980743"/>
    <w:rsid w:val="009811E3"/>
    <w:rsid w:val="009833A8"/>
    <w:rsid w:val="00983ABE"/>
    <w:rsid w:val="00984467"/>
    <w:rsid w:val="009848A1"/>
    <w:rsid w:val="00985289"/>
    <w:rsid w:val="009954D2"/>
    <w:rsid w:val="00996ED2"/>
    <w:rsid w:val="009A0BD5"/>
    <w:rsid w:val="009A17E8"/>
    <w:rsid w:val="009A24E5"/>
    <w:rsid w:val="009A30BD"/>
    <w:rsid w:val="009A39C6"/>
    <w:rsid w:val="009A4BA7"/>
    <w:rsid w:val="009A5A87"/>
    <w:rsid w:val="009A6063"/>
    <w:rsid w:val="009A7730"/>
    <w:rsid w:val="009B1D47"/>
    <w:rsid w:val="009B1E8D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216C"/>
    <w:rsid w:val="00A238B4"/>
    <w:rsid w:val="00A25844"/>
    <w:rsid w:val="00A25A35"/>
    <w:rsid w:val="00A2717F"/>
    <w:rsid w:val="00A313FE"/>
    <w:rsid w:val="00A328B0"/>
    <w:rsid w:val="00A32F6E"/>
    <w:rsid w:val="00A34507"/>
    <w:rsid w:val="00A36401"/>
    <w:rsid w:val="00A3671D"/>
    <w:rsid w:val="00A425F7"/>
    <w:rsid w:val="00A427A1"/>
    <w:rsid w:val="00A42E06"/>
    <w:rsid w:val="00A445AF"/>
    <w:rsid w:val="00A4468B"/>
    <w:rsid w:val="00A44BBD"/>
    <w:rsid w:val="00A47501"/>
    <w:rsid w:val="00A50A51"/>
    <w:rsid w:val="00A51F7B"/>
    <w:rsid w:val="00A5278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541F"/>
    <w:rsid w:val="00A87351"/>
    <w:rsid w:val="00A924B3"/>
    <w:rsid w:val="00A96B82"/>
    <w:rsid w:val="00A97414"/>
    <w:rsid w:val="00AA0B79"/>
    <w:rsid w:val="00AA0BA6"/>
    <w:rsid w:val="00AA128A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1E7"/>
    <w:rsid w:val="00AE4910"/>
    <w:rsid w:val="00AE4BCE"/>
    <w:rsid w:val="00AE5F8B"/>
    <w:rsid w:val="00AF70E9"/>
    <w:rsid w:val="00AF7F22"/>
    <w:rsid w:val="00B0309E"/>
    <w:rsid w:val="00B04A24"/>
    <w:rsid w:val="00B05B5C"/>
    <w:rsid w:val="00B06B67"/>
    <w:rsid w:val="00B1062C"/>
    <w:rsid w:val="00B11ADA"/>
    <w:rsid w:val="00B13F40"/>
    <w:rsid w:val="00B16851"/>
    <w:rsid w:val="00B16DF9"/>
    <w:rsid w:val="00B21522"/>
    <w:rsid w:val="00B246B5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686"/>
    <w:rsid w:val="00B44610"/>
    <w:rsid w:val="00B54251"/>
    <w:rsid w:val="00B54559"/>
    <w:rsid w:val="00B54828"/>
    <w:rsid w:val="00B55288"/>
    <w:rsid w:val="00B62DC8"/>
    <w:rsid w:val="00B63ED1"/>
    <w:rsid w:val="00B64AA4"/>
    <w:rsid w:val="00B6549E"/>
    <w:rsid w:val="00B655E8"/>
    <w:rsid w:val="00B66C93"/>
    <w:rsid w:val="00B71DAA"/>
    <w:rsid w:val="00B75253"/>
    <w:rsid w:val="00B75A99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58E4"/>
    <w:rsid w:val="00BA637E"/>
    <w:rsid w:val="00BB1C59"/>
    <w:rsid w:val="00BB45BC"/>
    <w:rsid w:val="00BB5573"/>
    <w:rsid w:val="00BB6754"/>
    <w:rsid w:val="00BC1625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1290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3693"/>
    <w:rsid w:val="00C358F3"/>
    <w:rsid w:val="00C3658A"/>
    <w:rsid w:val="00C41F69"/>
    <w:rsid w:val="00C4472B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947"/>
    <w:rsid w:val="00C86ADC"/>
    <w:rsid w:val="00C87C73"/>
    <w:rsid w:val="00C9102E"/>
    <w:rsid w:val="00C911F5"/>
    <w:rsid w:val="00C92D94"/>
    <w:rsid w:val="00C92E95"/>
    <w:rsid w:val="00C94959"/>
    <w:rsid w:val="00C94A9A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2328"/>
    <w:rsid w:val="00CC3EAF"/>
    <w:rsid w:val="00CC4790"/>
    <w:rsid w:val="00CC5777"/>
    <w:rsid w:val="00CD1AF2"/>
    <w:rsid w:val="00CD428B"/>
    <w:rsid w:val="00CE2408"/>
    <w:rsid w:val="00CE47CB"/>
    <w:rsid w:val="00CE4813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7776"/>
    <w:rsid w:val="00D34F20"/>
    <w:rsid w:val="00D35CE2"/>
    <w:rsid w:val="00D374F8"/>
    <w:rsid w:val="00D40B5C"/>
    <w:rsid w:val="00D40D69"/>
    <w:rsid w:val="00D40E23"/>
    <w:rsid w:val="00D41F91"/>
    <w:rsid w:val="00D42BEF"/>
    <w:rsid w:val="00D466EE"/>
    <w:rsid w:val="00D52E6A"/>
    <w:rsid w:val="00D5354A"/>
    <w:rsid w:val="00D57357"/>
    <w:rsid w:val="00D61D84"/>
    <w:rsid w:val="00D70047"/>
    <w:rsid w:val="00D7431E"/>
    <w:rsid w:val="00D7525B"/>
    <w:rsid w:val="00D7766D"/>
    <w:rsid w:val="00D80931"/>
    <w:rsid w:val="00D82859"/>
    <w:rsid w:val="00D83741"/>
    <w:rsid w:val="00D8399F"/>
    <w:rsid w:val="00D83FEA"/>
    <w:rsid w:val="00D85A8E"/>
    <w:rsid w:val="00D8786A"/>
    <w:rsid w:val="00D9015F"/>
    <w:rsid w:val="00D969BE"/>
    <w:rsid w:val="00D96E32"/>
    <w:rsid w:val="00DA1BD1"/>
    <w:rsid w:val="00DA1EB6"/>
    <w:rsid w:val="00DB16B1"/>
    <w:rsid w:val="00DB3983"/>
    <w:rsid w:val="00DB6662"/>
    <w:rsid w:val="00DC11FA"/>
    <w:rsid w:val="00DC2029"/>
    <w:rsid w:val="00DC263B"/>
    <w:rsid w:val="00DD138A"/>
    <w:rsid w:val="00DD1B1C"/>
    <w:rsid w:val="00DD2FF0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DF7AA0"/>
    <w:rsid w:val="00E02EC6"/>
    <w:rsid w:val="00E03033"/>
    <w:rsid w:val="00E041BF"/>
    <w:rsid w:val="00E04F1B"/>
    <w:rsid w:val="00E1104E"/>
    <w:rsid w:val="00E1532C"/>
    <w:rsid w:val="00E16113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40758"/>
    <w:rsid w:val="00E42F41"/>
    <w:rsid w:val="00E46A41"/>
    <w:rsid w:val="00E5260F"/>
    <w:rsid w:val="00E53B83"/>
    <w:rsid w:val="00E54D03"/>
    <w:rsid w:val="00E56A82"/>
    <w:rsid w:val="00E6062A"/>
    <w:rsid w:val="00E61BC5"/>
    <w:rsid w:val="00E62ACD"/>
    <w:rsid w:val="00E64111"/>
    <w:rsid w:val="00E672A1"/>
    <w:rsid w:val="00E7607B"/>
    <w:rsid w:val="00E77007"/>
    <w:rsid w:val="00E77B3E"/>
    <w:rsid w:val="00E80049"/>
    <w:rsid w:val="00E92E4B"/>
    <w:rsid w:val="00E955CD"/>
    <w:rsid w:val="00E95DE6"/>
    <w:rsid w:val="00E977B3"/>
    <w:rsid w:val="00EA2460"/>
    <w:rsid w:val="00EA3850"/>
    <w:rsid w:val="00EA5710"/>
    <w:rsid w:val="00EB15C9"/>
    <w:rsid w:val="00EB4644"/>
    <w:rsid w:val="00EB4A0D"/>
    <w:rsid w:val="00EB502A"/>
    <w:rsid w:val="00EC69F0"/>
    <w:rsid w:val="00EC6E40"/>
    <w:rsid w:val="00EC727F"/>
    <w:rsid w:val="00EC7289"/>
    <w:rsid w:val="00EC789A"/>
    <w:rsid w:val="00EC7F9D"/>
    <w:rsid w:val="00ED143C"/>
    <w:rsid w:val="00ED4210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24DF1"/>
    <w:rsid w:val="00F34A4B"/>
    <w:rsid w:val="00F405F2"/>
    <w:rsid w:val="00F4244F"/>
    <w:rsid w:val="00F44566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B5040"/>
    <w:rsid w:val="00FB5C38"/>
    <w:rsid w:val="00FB6605"/>
    <w:rsid w:val="00FB674B"/>
    <w:rsid w:val="00FB6FE2"/>
    <w:rsid w:val="00FC025A"/>
    <w:rsid w:val="00FC0C31"/>
    <w:rsid w:val="00FC1213"/>
    <w:rsid w:val="00FC4A53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0F99"/>
    <w:rsid w:val="00FF1B67"/>
    <w:rsid w:val="00FF1F92"/>
    <w:rsid w:val="00FF24AD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3756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Poprawka">
    <w:name w:val="Revision"/>
    <w:hidden/>
    <w:uiPriority w:val="99"/>
    <w:semiHidden/>
    <w:rsid w:val="0018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18522-221F-4918-899D-6986437D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Grzegorz Kłaput</cp:lastModifiedBy>
  <cp:revision>50</cp:revision>
  <cp:lastPrinted>2021-07-20T16:59:00Z</cp:lastPrinted>
  <dcterms:created xsi:type="dcterms:W3CDTF">2024-03-13T13:34:00Z</dcterms:created>
  <dcterms:modified xsi:type="dcterms:W3CDTF">2024-03-15T07:43:00Z</dcterms:modified>
</cp:coreProperties>
</file>